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E8E07" w14:textId="4437B9C9" w:rsidR="003A5E94" w:rsidRDefault="005D648F" w:rsidP="00587D9C">
      <w:pPr>
        <w:pStyle w:val="1"/>
        <w:jc w:val="center"/>
        <w:rPr>
          <w:rFonts w:ascii="Times New Roman" w:hAnsi="Times New Roman" w:cs="Times New Roman"/>
          <w:color w:val="auto"/>
          <w:lang w:val="ru-RU"/>
        </w:rPr>
      </w:pPr>
      <w:proofErr w:type="spellStart"/>
      <w:r>
        <w:rPr>
          <w:rFonts w:ascii="Times New Roman" w:hAnsi="Times New Roman" w:cs="Times New Roman"/>
          <w:color w:val="auto"/>
          <w:lang w:val="ru-RU"/>
        </w:rPr>
        <w:t>Талаптар</w:t>
      </w:r>
      <w:r w:rsidR="00A65BAF">
        <w:rPr>
          <w:rFonts w:ascii="Times New Roman" w:hAnsi="Times New Roman" w:cs="Times New Roman"/>
          <w:color w:val="auto"/>
          <w:lang w:val="ru-RU"/>
        </w:rPr>
        <w:t>дын</w:t>
      </w:r>
      <w:proofErr w:type="spellEnd"/>
      <w:r w:rsidR="00A65BAF">
        <w:rPr>
          <w:rFonts w:ascii="Times New Roman" w:hAnsi="Times New Roman" w:cs="Times New Roman"/>
          <w:color w:val="auto"/>
          <w:lang w:val="ru-RU"/>
        </w:rPr>
        <w:t xml:space="preserve"> </w:t>
      </w:r>
      <w:proofErr w:type="spellStart"/>
      <w:r w:rsidR="00A65BAF">
        <w:rPr>
          <w:rFonts w:ascii="Times New Roman" w:hAnsi="Times New Roman" w:cs="Times New Roman"/>
          <w:color w:val="auto"/>
          <w:lang w:val="ru-RU"/>
        </w:rPr>
        <w:t>шайкештик</w:t>
      </w:r>
      <w:proofErr w:type="spellEnd"/>
      <w:r w:rsidR="00A65BAF">
        <w:rPr>
          <w:rFonts w:ascii="Times New Roman" w:hAnsi="Times New Roman" w:cs="Times New Roman"/>
          <w:color w:val="auto"/>
          <w:lang w:val="ru-RU"/>
        </w:rPr>
        <w:t xml:space="preserve"> </w:t>
      </w:r>
      <w:proofErr w:type="spellStart"/>
      <w:r w:rsidR="00A65BAF">
        <w:rPr>
          <w:rFonts w:ascii="Times New Roman" w:hAnsi="Times New Roman" w:cs="Times New Roman"/>
          <w:color w:val="auto"/>
          <w:lang w:val="ru-RU"/>
        </w:rPr>
        <w:t>таблицасы</w:t>
      </w:r>
      <w:proofErr w:type="spellEnd"/>
      <w:r w:rsidR="00A65BAF">
        <w:rPr>
          <w:rFonts w:ascii="Times New Roman" w:hAnsi="Times New Roman" w:cs="Times New Roman"/>
          <w:color w:val="auto"/>
          <w:lang w:val="ru-RU"/>
        </w:rPr>
        <w:t xml:space="preserve"> </w:t>
      </w:r>
      <w:r w:rsidR="00C47578" w:rsidRPr="00587D9C">
        <w:rPr>
          <w:rFonts w:ascii="Times New Roman" w:hAnsi="Times New Roman" w:cs="Times New Roman"/>
          <w:color w:val="auto"/>
          <w:lang w:val="ru-RU"/>
        </w:rPr>
        <w:t>(</w:t>
      </w:r>
      <w:r w:rsidR="00C47578" w:rsidRPr="00587D9C">
        <w:rPr>
          <w:rFonts w:ascii="Times New Roman" w:hAnsi="Times New Roman" w:cs="Times New Roman"/>
          <w:color w:val="auto"/>
        </w:rPr>
        <w:t>Compliance</w:t>
      </w:r>
      <w:r w:rsidR="00C47578" w:rsidRPr="00587D9C">
        <w:rPr>
          <w:rFonts w:ascii="Times New Roman" w:hAnsi="Times New Roman" w:cs="Times New Roman"/>
          <w:color w:val="auto"/>
          <w:lang w:val="ru-RU"/>
        </w:rPr>
        <w:t xml:space="preserve"> </w:t>
      </w:r>
      <w:r w:rsidR="00C47578" w:rsidRPr="00587D9C">
        <w:rPr>
          <w:rFonts w:ascii="Times New Roman" w:hAnsi="Times New Roman" w:cs="Times New Roman"/>
          <w:color w:val="auto"/>
        </w:rPr>
        <w:t>Checklist</w:t>
      </w:r>
      <w:r w:rsidR="00C47578" w:rsidRPr="00587D9C">
        <w:rPr>
          <w:rFonts w:ascii="Times New Roman" w:hAnsi="Times New Roman" w:cs="Times New Roman"/>
          <w:color w:val="auto"/>
          <w:lang w:val="ru-RU"/>
        </w:rPr>
        <w:t>)</w:t>
      </w:r>
    </w:p>
    <w:p w14:paraId="11484B58" w14:textId="77777777" w:rsidR="00587D9C" w:rsidRPr="00587D9C" w:rsidRDefault="00587D9C" w:rsidP="00587D9C">
      <w:pPr>
        <w:rPr>
          <w:lang w:val="ru-RU"/>
        </w:rPr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"/>
        <w:gridCol w:w="2267"/>
        <w:gridCol w:w="2405"/>
        <w:gridCol w:w="1449"/>
        <w:gridCol w:w="1707"/>
        <w:gridCol w:w="1717"/>
      </w:tblGrid>
      <w:tr w:rsidR="00B87E4E" w14:paraId="23CE4E82" w14:textId="77777777" w:rsidTr="00B5199A">
        <w:tc>
          <w:tcPr>
            <w:tcW w:w="460" w:type="dxa"/>
          </w:tcPr>
          <w:p w14:paraId="649B9A5A" w14:textId="77777777" w:rsidR="003A5E94" w:rsidRDefault="00C47578">
            <w:r>
              <w:t>№</w:t>
            </w:r>
          </w:p>
        </w:tc>
        <w:tc>
          <w:tcPr>
            <w:tcW w:w="2296" w:type="dxa"/>
          </w:tcPr>
          <w:p w14:paraId="407D599E" w14:textId="5E3DB1D5" w:rsidR="003A5E94" w:rsidRPr="000C121D" w:rsidRDefault="00D5501E">
            <w:pPr>
              <w:rPr>
                <w:lang w:val="ky-KG"/>
              </w:rPr>
            </w:pPr>
            <w:r>
              <w:rPr>
                <w:lang w:val="ky-KG"/>
              </w:rPr>
              <w:t>К</w:t>
            </w:r>
            <w:r w:rsidR="000C121D">
              <w:rPr>
                <w:lang w:val="ky-KG"/>
              </w:rPr>
              <w:t>оюл</w:t>
            </w:r>
            <w:r>
              <w:rPr>
                <w:lang w:val="ky-KG"/>
              </w:rPr>
              <w:t>ган т</w:t>
            </w:r>
            <w:r w:rsidR="000C121D">
              <w:rPr>
                <w:lang w:val="ky-KG"/>
              </w:rPr>
              <w:t>алап</w:t>
            </w:r>
          </w:p>
        </w:tc>
        <w:tc>
          <w:tcPr>
            <w:tcW w:w="2407" w:type="dxa"/>
          </w:tcPr>
          <w:p w14:paraId="23E3E3F5" w14:textId="53B7CC8A" w:rsidR="003A5E94" w:rsidRPr="00587D9C" w:rsidRDefault="00614A9D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Баяндама</w:t>
            </w:r>
            <w:proofErr w:type="spellEnd"/>
            <w:r w:rsidR="00C47578" w:rsidRPr="00587D9C">
              <w:rPr>
                <w:lang w:val="ru-RU"/>
              </w:rPr>
              <w:t xml:space="preserve"> / </w:t>
            </w:r>
            <w:proofErr w:type="spellStart"/>
            <w:r>
              <w:rPr>
                <w:lang w:val="ru-RU"/>
              </w:rPr>
              <w:t>эмне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берилиши</w:t>
            </w:r>
            <w:proofErr w:type="spellEnd"/>
            <w:r>
              <w:rPr>
                <w:lang w:val="ru-RU"/>
              </w:rPr>
              <w:t xml:space="preserve"> керек</w:t>
            </w:r>
          </w:p>
        </w:tc>
        <w:tc>
          <w:tcPr>
            <w:tcW w:w="1488" w:type="dxa"/>
          </w:tcPr>
          <w:p w14:paraId="78ACF482" w14:textId="577BF793" w:rsidR="003A5E94" w:rsidRDefault="00BF1AFE">
            <w:r>
              <w:rPr>
                <w:lang w:val="ky-KG"/>
              </w:rPr>
              <w:t>Тиркеме</w:t>
            </w:r>
            <w:r w:rsidR="00C47578">
              <w:t xml:space="preserve"> / </w:t>
            </w:r>
            <w:proofErr w:type="spellStart"/>
            <w:r w:rsidR="00C47578">
              <w:t>этап</w:t>
            </w:r>
            <w:proofErr w:type="spellEnd"/>
          </w:p>
        </w:tc>
        <w:tc>
          <w:tcPr>
            <w:tcW w:w="1743" w:type="dxa"/>
          </w:tcPr>
          <w:p w14:paraId="1E2D1C82" w14:textId="07CCDD87" w:rsidR="003A5E94" w:rsidRDefault="00BF1AFE">
            <w:r>
              <w:rPr>
                <w:lang w:val="ky-KG"/>
              </w:rPr>
              <w:t>Берилди</w:t>
            </w:r>
            <w:r w:rsidR="00C47578">
              <w:t xml:space="preserve"> (</w:t>
            </w:r>
            <w:r>
              <w:rPr>
                <w:lang w:val="ky-KG"/>
              </w:rPr>
              <w:t>Ооба</w:t>
            </w:r>
            <w:r w:rsidR="00C47578">
              <w:t>/</w:t>
            </w:r>
            <w:r>
              <w:rPr>
                <w:lang w:val="ky-KG"/>
              </w:rPr>
              <w:t>Жок</w:t>
            </w:r>
            <w:r w:rsidR="00C47578">
              <w:t>)</w:t>
            </w:r>
          </w:p>
        </w:tc>
        <w:tc>
          <w:tcPr>
            <w:tcW w:w="1611" w:type="dxa"/>
          </w:tcPr>
          <w:p w14:paraId="43AB75AD" w14:textId="162624B2" w:rsidR="003A5E94" w:rsidRPr="00BF1AFE" w:rsidRDefault="00BF1AFE">
            <w:pPr>
              <w:rPr>
                <w:lang w:val="ky-KG"/>
              </w:rPr>
            </w:pPr>
            <w:r>
              <w:rPr>
                <w:lang w:val="ky-KG"/>
              </w:rPr>
              <w:t>Жеткирип берүүчүнүң к</w:t>
            </w:r>
            <w:proofErr w:type="spellStart"/>
            <w:r w:rsidR="00C47578">
              <w:t>омментарий</w:t>
            </w:r>
            <w:proofErr w:type="spellEnd"/>
            <w:r>
              <w:rPr>
                <w:lang w:val="ky-KG"/>
              </w:rPr>
              <w:t>и</w:t>
            </w:r>
          </w:p>
        </w:tc>
      </w:tr>
      <w:tr w:rsidR="00B87E4E" w14:paraId="288DD6D9" w14:textId="77777777" w:rsidTr="00B5199A">
        <w:tc>
          <w:tcPr>
            <w:tcW w:w="460" w:type="dxa"/>
          </w:tcPr>
          <w:p w14:paraId="3CA690D7" w14:textId="77777777" w:rsidR="003A5E94" w:rsidRDefault="00C47578">
            <w:r>
              <w:t>1</w:t>
            </w:r>
          </w:p>
        </w:tc>
        <w:tc>
          <w:tcPr>
            <w:tcW w:w="2296" w:type="dxa"/>
          </w:tcPr>
          <w:p w14:paraId="5D0F6A1C" w14:textId="6E576A58" w:rsidR="003A5E94" w:rsidRPr="00587D9C" w:rsidRDefault="00BF1AFE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Акыркы</w:t>
            </w:r>
            <w:proofErr w:type="spellEnd"/>
            <w:r>
              <w:rPr>
                <w:lang w:val="ru-RU"/>
              </w:rPr>
              <w:t xml:space="preserve"> 2 </w:t>
            </w:r>
            <w:proofErr w:type="spellStart"/>
            <w:r>
              <w:rPr>
                <w:lang w:val="ru-RU"/>
              </w:rPr>
              <w:t>жылдагы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келишмдердин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көчүрмөлөрү</w:t>
            </w:r>
            <w:proofErr w:type="spellEnd"/>
          </w:p>
        </w:tc>
        <w:tc>
          <w:tcPr>
            <w:tcW w:w="2407" w:type="dxa"/>
          </w:tcPr>
          <w:p w14:paraId="3366A47E" w14:textId="24E3CD75" w:rsidR="00BF1AFE" w:rsidRPr="00BF1AFE" w:rsidRDefault="00BF1AFE">
            <w:pPr>
              <w:rPr>
                <w:lang w:val="ky-KG"/>
              </w:rPr>
            </w:pPr>
            <w:r>
              <w:rPr>
                <w:lang w:val="ky-KG"/>
              </w:rPr>
              <w:t>Окшош товарларды жеткирип берүү тажрыйбасы</w:t>
            </w:r>
          </w:p>
        </w:tc>
        <w:tc>
          <w:tcPr>
            <w:tcW w:w="1488" w:type="dxa"/>
          </w:tcPr>
          <w:p w14:paraId="03C133F8" w14:textId="77777777" w:rsidR="003A5E94" w:rsidRDefault="00C47578">
            <w:proofErr w:type="spellStart"/>
            <w:r>
              <w:t>Пакет</w:t>
            </w:r>
            <w:proofErr w:type="spellEnd"/>
            <w:r>
              <w:t xml:space="preserve"> №1</w:t>
            </w:r>
          </w:p>
        </w:tc>
        <w:tc>
          <w:tcPr>
            <w:tcW w:w="1743" w:type="dxa"/>
          </w:tcPr>
          <w:p w14:paraId="25F35B6E" w14:textId="77777777" w:rsidR="003A5E94" w:rsidRDefault="003A5E94"/>
        </w:tc>
        <w:tc>
          <w:tcPr>
            <w:tcW w:w="1611" w:type="dxa"/>
          </w:tcPr>
          <w:p w14:paraId="0407567E" w14:textId="77777777" w:rsidR="003A5E94" w:rsidRDefault="003A5E94"/>
        </w:tc>
      </w:tr>
      <w:tr w:rsidR="00B87E4E" w14:paraId="64B3AE0A" w14:textId="77777777" w:rsidTr="00B5199A">
        <w:tc>
          <w:tcPr>
            <w:tcW w:w="460" w:type="dxa"/>
          </w:tcPr>
          <w:p w14:paraId="647809B6" w14:textId="77777777" w:rsidR="003A5E94" w:rsidRDefault="00C47578">
            <w:r>
              <w:t>2</w:t>
            </w:r>
          </w:p>
        </w:tc>
        <w:tc>
          <w:tcPr>
            <w:tcW w:w="2296" w:type="dxa"/>
          </w:tcPr>
          <w:p w14:paraId="6C1984E0" w14:textId="567228C2" w:rsidR="003A5E94" w:rsidRPr="006A2089" w:rsidRDefault="00BF1AFE">
            <w:proofErr w:type="spellStart"/>
            <w:r>
              <w:rPr>
                <w:lang w:val="ru-RU"/>
              </w:rPr>
              <w:t>Карыздар</w:t>
            </w:r>
            <w:proofErr w:type="spellEnd"/>
            <w:r w:rsidRPr="006A2089">
              <w:t xml:space="preserve"> </w:t>
            </w:r>
            <w:proofErr w:type="spellStart"/>
            <w:r>
              <w:rPr>
                <w:lang w:val="ru-RU"/>
              </w:rPr>
              <w:t>жоктугу</w:t>
            </w:r>
            <w:proofErr w:type="spellEnd"/>
            <w:r w:rsidRPr="006A2089">
              <w:t xml:space="preserve"> </w:t>
            </w:r>
            <w:proofErr w:type="spellStart"/>
            <w:r>
              <w:rPr>
                <w:lang w:val="ru-RU"/>
              </w:rPr>
              <w:t>тууралуу</w:t>
            </w:r>
            <w:proofErr w:type="spellEnd"/>
            <w:r w:rsidRPr="006A2089">
              <w:t xml:space="preserve"> </w:t>
            </w:r>
            <w:proofErr w:type="spellStart"/>
            <w:r>
              <w:rPr>
                <w:lang w:val="ru-RU"/>
              </w:rPr>
              <w:t>маалымкат</w:t>
            </w:r>
            <w:proofErr w:type="spellEnd"/>
            <w:r w:rsidR="00C47578" w:rsidRPr="006A2089">
              <w:t xml:space="preserve"> </w:t>
            </w:r>
            <w:r w:rsidR="009176C7" w:rsidRPr="006A2089">
              <w:t>(</w:t>
            </w:r>
            <w:r w:rsidR="006A2089">
              <w:rPr>
                <w:lang w:val="ru-RU"/>
              </w:rPr>
              <w:t>МСК</w:t>
            </w:r>
            <w:r w:rsidR="009176C7" w:rsidRPr="006A2089">
              <w:t>.</w:t>
            </w:r>
            <w:proofErr w:type="spellStart"/>
            <w:r w:rsidR="009176C7">
              <w:rPr>
                <w:lang w:val="ru-RU"/>
              </w:rPr>
              <w:t>соц</w:t>
            </w:r>
            <w:proofErr w:type="spellEnd"/>
            <w:r w:rsidR="009176C7" w:rsidRPr="006A2089">
              <w:t>.</w:t>
            </w:r>
            <w:r w:rsidR="009176C7">
              <w:rPr>
                <w:lang w:val="ru-RU"/>
              </w:rPr>
              <w:t>фонд</w:t>
            </w:r>
            <w:r w:rsidR="009176C7" w:rsidRPr="006A2089">
              <w:t>)</w:t>
            </w:r>
          </w:p>
        </w:tc>
        <w:tc>
          <w:tcPr>
            <w:tcW w:w="2407" w:type="dxa"/>
          </w:tcPr>
          <w:p w14:paraId="2A0B6596" w14:textId="345E79C6" w:rsidR="003A5E94" w:rsidRPr="00BF1AFE" w:rsidRDefault="00BF1AFE">
            <w:pPr>
              <w:rPr>
                <w:lang w:val="ky-KG"/>
              </w:rPr>
            </w:pPr>
            <w:r>
              <w:rPr>
                <w:lang w:val="ky-KG"/>
              </w:rPr>
              <w:t>О</w:t>
            </w:r>
            <w:proofErr w:type="spellStart"/>
            <w:r w:rsidR="00C47578">
              <w:t>ригинал</w:t>
            </w:r>
            <w:proofErr w:type="spellEnd"/>
            <w:r>
              <w:rPr>
                <w:lang w:val="ky-KG"/>
              </w:rPr>
              <w:t>дын сканы</w:t>
            </w:r>
          </w:p>
        </w:tc>
        <w:tc>
          <w:tcPr>
            <w:tcW w:w="1488" w:type="dxa"/>
          </w:tcPr>
          <w:p w14:paraId="1244E7AA" w14:textId="77777777" w:rsidR="003A5E94" w:rsidRDefault="00C47578">
            <w:proofErr w:type="spellStart"/>
            <w:r>
              <w:t>Пакет</w:t>
            </w:r>
            <w:proofErr w:type="spellEnd"/>
            <w:r>
              <w:t xml:space="preserve"> №1</w:t>
            </w:r>
          </w:p>
        </w:tc>
        <w:tc>
          <w:tcPr>
            <w:tcW w:w="1743" w:type="dxa"/>
          </w:tcPr>
          <w:p w14:paraId="787812C3" w14:textId="77777777" w:rsidR="003A5E94" w:rsidRDefault="003A5E94"/>
        </w:tc>
        <w:tc>
          <w:tcPr>
            <w:tcW w:w="1611" w:type="dxa"/>
          </w:tcPr>
          <w:p w14:paraId="3174B0E9" w14:textId="77777777" w:rsidR="003A5E94" w:rsidRDefault="003A5E94"/>
        </w:tc>
      </w:tr>
      <w:tr w:rsidR="00B87E4E" w14:paraId="38B0F77D" w14:textId="77777777" w:rsidTr="00B5199A">
        <w:tc>
          <w:tcPr>
            <w:tcW w:w="460" w:type="dxa"/>
          </w:tcPr>
          <w:p w14:paraId="773EB3CB" w14:textId="43775BD5" w:rsidR="003A5E94" w:rsidRPr="009176C7" w:rsidRDefault="009176C7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296" w:type="dxa"/>
          </w:tcPr>
          <w:p w14:paraId="3B84646A" w14:textId="49E14BDF" w:rsidR="003A5E94" w:rsidRPr="006A2089" w:rsidRDefault="006A2089">
            <w:pPr>
              <w:rPr>
                <w:lang w:val="ky-KG"/>
              </w:rPr>
            </w:pPr>
            <w:r>
              <w:rPr>
                <w:lang w:val="ky-KG"/>
              </w:rPr>
              <w:t>Мамкаттоодон өткөндүгү тууралуу күбөлүк</w:t>
            </w:r>
          </w:p>
        </w:tc>
        <w:tc>
          <w:tcPr>
            <w:tcW w:w="2407" w:type="dxa"/>
          </w:tcPr>
          <w:p w14:paraId="610CFF1D" w14:textId="5C702555" w:rsidR="003A5E94" w:rsidRDefault="00C47578">
            <w:proofErr w:type="spellStart"/>
            <w:r>
              <w:t>Юр</w:t>
            </w:r>
            <w:proofErr w:type="spellEnd"/>
            <w:r w:rsidR="00272778">
              <w:rPr>
                <w:lang w:val="ky-KG"/>
              </w:rPr>
              <w:t>. жак</w:t>
            </w:r>
            <w:r>
              <w:t>/ИП</w:t>
            </w:r>
          </w:p>
        </w:tc>
        <w:tc>
          <w:tcPr>
            <w:tcW w:w="1488" w:type="dxa"/>
          </w:tcPr>
          <w:p w14:paraId="4AA3D5C0" w14:textId="77777777" w:rsidR="003A5E94" w:rsidRDefault="00C47578">
            <w:proofErr w:type="spellStart"/>
            <w:r>
              <w:t>Пакет</w:t>
            </w:r>
            <w:proofErr w:type="spellEnd"/>
            <w:r>
              <w:t xml:space="preserve"> №1</w:t>
            </w:r>
          </w:p>
        </w:tc>
        <w:tc>
          <w:tcPr>
            <w:tcW w:w="1743" w:type="dxa"/>
          </w:tcPr>
          <w:p w14:paraId="0A4BF4E7" w14:textId="77777777" w:rsidR="003A5E94" w:rsidRDefault="003A5E94"/>
        </w:tc>
        <w:tc>
          <w:tcPr>
            <w:tcW w:w="1611" w:type="dxa"/>
          </w:tcPr>
          <w:p w14:paraId="1EFF06B4" w14:textId="77777777" w:rsidR="003A5E94" w:rsidRDefault="003A5E94"/>
        </w:tc>
      </w:tr>
      <w:tr w:rsidR="00B87E4E" w14:paraId="1901839D" w14:textId="77777777" w:rsidTr="00B5199A">
        <w:tc>
          <w:tcPr>
            <w:tcW w:w="460" w:type="dxa"/>
          </w:tcPr>
          <w:p w14:paraId="781356EA" w14:textId="75B39769" w:rsidR="003A5E94" w:rsidRPr="009176C7" w:rsidRDefault="003A5E94">
            <w:pPr>
              <w:rPr>
                <w:lang w:val="ru-RU"/>
              </w:rPr>
            </w:pPr>
          </w:p>
        </w:tc>
        <w:tc>
          <w:tcPr>
            <w:tcW w:w="2296" w:type="dxa"/>
          </w:tcPr>
          <w:p w14:paraId="18FA4D6A" w14:textId="77777777" w:rsidR="003A5E94" w:rsidRDefault="00C47578">
            <w:proofErr w:type="spellStart"/>
            <w:r>
              <w:t>Устав</w:t>
            </w:r>
            <w:proofErr w:type="spellEnd"/>
          </w:p>
        </w:tc>
        <w:tc>
          <w:tcPr>
            <w:tcW w:w="2407" w:type="dxa"/>
          </w:tcPr>
          <w:p w14:paraId="55789F77" w14:textId="3376314C" w:rsidR="003A5E94" w:rsidRDefault="00272778">
            <w:r>
              <w:rPr>
                <w:lang w:val="ky-KG"/>
              </w:rPr>
              <w:t>Ю</w:t>
            </w:r>
            <w:proofErr w:type="spellStart"/>
            <w:r w:rsidR="00C47578">
              <w:t>риди</w:t>
            </w:r>
            <w:proofErr w:type="spellEnd"/>
            <w:r>
              <w:rPr>
                <w:lang w:val="ky-KG"/>
              </w:rPr>
              <w:t>калык жактар үчүн</w:t>
            </w:r>
          </w:p>
        </w:tc>
        <w:tc>
          <w:tcPr>
            <w:tcW w:w="1488" w:type="dxa"/>
          </w:tcPr>
          <w:p w14:paraId="0F8A8EC5" w14:textId="77777777" w:rsidR="003A5E94" w:rsidRDefault="00C47578">
            <w:proofErr w:type="spellStart"/>
            <w:r>
              <w:t>Пакет</w:t>
            </w:r>
            <w:proofErr w:type="spellEnd"/>
            <w:r>
              <w:t xml:space="preserve"> №1</w:t>
            </w:r>
          </w:p>
        </w:tc>
        <w:tc>
          <w:tcPr>
            <w:tcW w:w="1743" w:type="dxa"/>
          </w:tcPr>
          <w:p w14:paraId="5193DCAE" w14:textId="77777777" w:rsidR="003A5E94" w:rsidRDefault="003A5E94"/>
        </w:tc>
        <w:tc>
          <w:tcPr>
            <w:tcW w:w="1611" w:type="dxa"/>
          </w:tcPr>
          <w:p w14:paraId="3085D322" w14:textId="77777777" w:rsidR="003A5E94" w:rsidRDefault="003A5E94"/>
        </w:tc>
      </w:tr>
      <w:tr w:rsidR="00B87E4E" w14:paraId="537BBD76" w14:textId="77777777" w:rsidTr="00B5199A">
        <w:tc>
          <w:tcPr>
            <w:tcW w:w="460" w:type="dxa"/>
          </w:tcPr>
          <w:p w14:paraId="6A22E3B7" w14:textId="77777777" w:rsidR="003A5E94" w:rsidRDefault="00C47578">
            <w:r>
              <w:t>6</w:t>
            </w:r>
          </w:p>
        </w:tc>
        <w:tc>
          <w:tcPr>
            <w:tcW w:w="2296" w:type="dxa"/>
          </w:tcPr>
          <w:p w14:paraId="7AE95E4B" w14:textId="16129484" w:rsidR="00CE59F0" w:rsidRPr="00B11E3A" w:rsidRDefault="00146162" w:rsidP="00CE59F0">
            <w:pPr>
              <w:rPr>
                <w:lang w:val="ru-RU"/>
              </w:rPr>
            </w:pPr>
            <w:proofErr w:type="spellStart"/>
            <w:r>
              <w:rPr>
                <w:rFonts w:ascii="Segoe UI" w:eastAsia="Times New Roman" w:hAnsi="Segoe UI" w:cs="Segoe UI"/>
                <w:sz w:val="21"/>
                <w:szCs w:val="21"/>
                <w:lang w:val="ru-RU"/>
              </w:rPr>
              <w:t>Д</w:t>
            </w:r>
            <w:r w:rsidR="00CE59F0" w:rsidRPr="00CE59F0">
              <w:rPr>
                <w:lang w:val="ru-RU"/>
              </w:rPr>
              <w:t>окументтерге</w:t>
            </w:r>
            <w:proofErr w:type="spellEnd"/>
            <w:r w:rsidR="00CE59F0" w:rsidRPr="00B11E3A">
              <w:rPr>
                <w:lang w:val="ru-RU"/>
              </w:rPr>
              <w:t xml:space="preserve"> </w:t>
            </w:r>
            <w:r w:rsidR="00CE59F0" w:rsidRPr="00CE59F0">
              <w:rPr>
                <w:lang w:val="ru-RU"/>
              </w:rPr>
              <w:t>кол</w:t>
            </w:r>
            <w:r w:rsidR="00CE59F0" w:rsidRPr="00B11E3A">
              <w:rPr>
                <w:lang w:val="ru-RU"/>
              </w:rPr>
              <w:t xml:space="preserve"> </w:t>
            </w:r>
            <w:proofErr w:type="spellStart"/>
            <w:r w:rsidR="00CE59F0" w:rsidRPr="00CE59F0">
              <w:rPr>
                <w:lang w:val="ru-RU"/>
              </w:rPr>
              <w:t>коюучу</w:t>
            </w:r>
            <w:proofErr w:type="spellEnd"/>
            <w:r w:rsidR="00CE59F0" w:rsidRPr="00B11E3A">
              <w:rPr>
                <w:lang w:val="ru-RU"/>
              </w:rPr>
              <w:t xml:space="preserve"> </w:t>
            </w:r>
            <w:proofErr w:type="spellStart"/>
            <w:r w:rsidR="00CE59F0" w:rsidRPr="00CE59F0">
              <w:rPr>
                <w:lang w:val="ru-RU"/>
              </w:rPr>
              <w:t>адамга</w:t>
            </w:r>
            <w:proofErr w:type="spellEnd"/>
            <w:r w:rsidRPr="00B11E3A">
              <w:rPr>
                <w:lang w:val="ru-RU"/>
              </w:rPr>
              <w:t xml:space="preserve"> </w:t>
            </w:r>
            <w:r w:rsidR="00B11E3A">
              <w:rPr>
                <w:lang w:val="ky-KG"/>
              </w:rPr>
              <w:t>(</w:t>
            </w:r>
            <w:r w:rsidR="00B11E3A" w:rsidRPr="00B11E3A">
              <w:rPr>
                <w:i/>
                <w:iCs/>
                <w:lang w:val="ky-KG"/>
              </w:rPr>
              <w:t>подписант</w:t>
            </w:r>
            <w:r w:rsidR="00B11E3A">
              <w:rPr>
                <w:lang w:val="ky-KG"/>
              </w:rPr>
              <w:t xml:space="preserve">) </w:t>
            </w:r>
            <w:proofErr w:type="spellStart"/>
            <w:r w:rsidR="00CE59F0" w:rsidRPr="00CE59F0">
              <w:rPr>
                <w:lang w:val="ru-RU"/>
              </w:rPr>
              <w:t>берилген</w:t>
            </w:r>
            <w:proofErr w:type="spellEnd"/>
            <w:r w:rsidR="00CE59F0" w:rsidRPr="00B11E3A">
              <w:rPr>
                <w:lang w:val="ru-RU"/>
              </w:rPr>
              <w:t xml:space="preserve"> </w:t>
            </w:r>
            <w:proofErr w:type="spellStart"/>
            <w:r w:rsidR="00CE59F0" w:rsidRPr="00CE59F0">
              <w:rPr>
                <w:lang w:val="ru-RU"/>
              </w:rPr>
              <w:t>чечим</w:t>
            </w:r>
            <w:proofErr w:type="spellEnd"/>
            <w:r w:rsidR="00CE59F0" w:rsidRPr="00B11E3A">
              <w:rPr>
                <w:lang w:val="ru-RU"/>
              </w:rPr>
              <w:t xml:space="preserve"> </w:t>
            </w:r>
            <w:r w:rsidR="00CE59F0" w:rsidRPr="00CE59F0">
              <w:rPr>
                <w:lang w:val="ru-RU"/>
              </w:rPr>
              <w:t>же</w:t>
            </w:r>
            <w:r w:rsidR="00CE59F0" w:rsidRPr="00B11E3A">
              <w:rPr>
                <w:lang w:val="ru-RU"/>
              </w:rPr>
              <w:t xml:space="preserve"> </w:t>
            </w:r>
            <w:proofErr w:type="spellStart"/>
            <w:r w:rsidR="00CE59F0" w:rsidRPr="00CE59F0">
              <w:rPr>
                <w:lang w:val="ru-RU"/>
              </w:rPr>
              <w:t>буйрук</w:t>
            </w:r>
            <w:proofErr w:type="spellEnd"/>
            <w:r w:rsidR="00CE59F0" w:rsidRPr="00B11E3A">
              <w:rPr>
                <w:lang w:val="ru-RU"/>
              </w:rPr>
              <w:br/>
              <w:t>(</w:t>
            </w:r>
            <w:r w:rsidR="00CE59F0" w:rsidRPr="00CE59F0">
              <w:rPr>
                <w:lang w:val="ru-RU"/>
              </w:rPr>
              <w:t>Эгер</w:t>
            </w:r>
            <w:r w:rsidR="00CE59F0" w:rsidRPr="00B11E3A">
              <w:rPr>
                <w:lang w:val="ru-RU"/>
              </w:rPr>
              <w:t xml:space="preserve"> </w:t>
            </w:r>
            <w:r w:rsidR="00B11E3A">
              <w:rPr>
                <w:lang w:val="ru-RU"/>
              </w:rPr>
              <w:t>кол</w:t>
            </w:r>
            <w:r w:rsidR="00B11E3A" w:rsidRPr="00B11E3A">
              <w:rPr>
                <w:lang w:val="ru-RU"/>
              </w:rPr>
              <w:t xml:space="preserve"> </w:t>
            </w:r>
            <w:proofErr w:type="spellStart"/>
            <w:r w:rsidR="00B11E3A">
              <w:rPr>
                <w:lang w:val="ru-RU"/>
              </w:rPr>
              <w:t>коюучуга</w:t>
            </w:r>
            <w:proofErr w:type="spellEnd"/>
            <w:r w:rsidR="00B11E3A" w:rsidRPr="00B11E3A">
              <w:rPr>
                <w:lang w:val="ru-RU"/>
              </w:rPr>
              <w:t xml:space="preserve"> </w:t>
            </w:r>
            <w:proofErr w:type="spellStart"/>
            <w:r w:rsidR="00CE59F0" w:rsidRPr="00CE59F0">
              <w:rPr>
                <w:lang w:val="ru-RU"/>
              </w:rPr>
              <w:t>ишеним</w:t>
            </w:r>
            <w:proofErr w:type="spellEnd"/>
            <w:r w:rsidR="00CE59F0" w:rsidRPr="00B11E3A">
              <w:rPr>
                <w:lang w:val="ru-RU"/>
              </w:rPr>
              <w:t xml:space="preserve"> </w:t>
            </w:r>
            <w:r w:rsidR="00CE59F0" w:rsidRPr="00CE59F0">
              <w:rPr>
                <w:lang w:val="ru-RU"/>
              </w:rPr>
              <w:t>кат</w:t>
            </w:r>
            <w:r w:rsidR="00CE59F0" w:rsidRPr="00B11E3A">
              <w:rPr>
                <w:lang w:val="ru-RU"/>
              </w:rPr>
              <w:t xml:space="preserve"> </w:t>
            </w:r>
            <w:proofErr w:type="spellStart"/>
            <w:r w:rsidR="00CE59F0" w:rsidRPr="00CE59F0">
              <w:rPr>
                <w:lang w:val="ru-RU"/>
              </w:rPr>
              <w:t>берилсе</w:t>
            </w:r>
            <w:proofErr w:type="spellEnd"/>
            <w:r w:rsidR="00CE59F0" w:rsidRPr="00B11E3A">
              <w:rPr>
                <w:lang w:val="ru-RU"/>
              </w:rPr>
              <w:t xml:space="preserve">, </w:t>
            </w:r>
            <w:proofErr w:type="spellStart"/>
            <w:r w:rsidR="00CE59F0" w:rsidRPr="00CE59F0">
              <w:rPr>
                <w:lang w:val="ru-RU"/>
              </w:rPr>
              <w:t>анда</w:t>
            </w:r>
            <w:proofErr w:type="spellEnd"/>
            <w:r w:rsidR="00CE59F0" w:rsidRPr="00B11E3A">
              <w:rPr>
                <w:lang w:val="ru-RU"/>
              </w:rPr>
              <w:t xml:space="preserve"> </w:t>
            </w:r>
            <w:proofErr w:type="spellStart"/>
            <w:r w:rsidR="00CE59F0" w:rsidRPr="00CE59F0">
              <w:rPr>
                <w:lang w:val="ru-RU"/>
              </w:rPr>
              <w:t>буйрук</w:t>
            </w:r>
            <w:proofErr w:type="spellEnd"/>
            <w:r w:rsidR="00CE59F0" w:rsidRPr="00B11E3A">
              <w:rPr>
                <w:lang w:val="ru-RU"/>
              </w:rPr>
              <w:t xml:space="preserve"> </w:t>
            </w:r>
            <w:r w:rsidR="00CE59F0" w:rsidRPr="00CE59F0">
              <w:rPr>
                <w:lang w:val="ru-RU"/>
              </w:rPr>
              <w:t>же</w:t>
            </w:r>
            <w:r w:rsidR="00CE59F0" w:rsidRPr="00B11E3A">
              <w:rPr>
                <w:lang w:val="ru-RU"/>
              </w:rPr>
              <w:t xml:space="preserve"> </w:t>
            </w:r>
            <w:proofErr w:type="spellStart"/>
            <w:r w:rsidR="00CE59F0" w:rsidRPr="00CE59F0">
              <w:rPr>
                <w:lang w:val="ru-RU"/>
              </w:rPr>
              <w:t>чечим</w:t>
            </w:r>
            <w:proofErr w:type="spellEnd"/>
            <w:r w:rsidR="00CE59F0" w:rsidRPr="00B11E3A">
              <w:rPr>
                <w:lang w:val="ru-RU"/>
              </w:rPr>
              <w:t xml:space="preserve"> </w:t>
            </w:r>
            <w:proofErr w:type="spellStart"/>
            <w:r w:rsidR="00CE59F0" w:rsidRPr="00CE59F0">
              <w:rPr>
                <w:lang w:val="ru-RU"/>
              </w:rPr>
              <w:t>милдеттүү</w:t>
            </w:r>
            <w:proofErr w:type="spellEnd"/>
            <w:r w:rsidR="00CE59F0" w:rsidRPr="00B11E3A">
              <w:rPr>
                <w:lang w:val="ru-RU"/>
              </w:rPr>
              <w:t xml:space="preserve"> </w:t>
            </w:r>
            <w:proofErr w:type="spellStart"/>
            <w:r w:rsidR="00CE59F0" w:rsidRPr="00CE59F0">
              <w:rPr>
                <w:lang w:val="ru-RU"/>
              </w:rPr>
              <w:t>түрдө</w:t>
            </w:r>
            <w:proofErr w:type="spellEnd"/>
            <w:r w:rsidR="00CE59F0" w:rsidRPr="00B11E3A">
              <w:rPr>
                <w:lang w:val="ru-RU"/>
              </w:rPr>
              <w:t xml:space="preserve"> </w:t>
            </w:r>
            <w:proofErr w:type="spellStart"/>
            <w:r w:rsidR="00CE59F0" w:rsidRPr="00CE59F0">
              <w:rPr>
                <w:lang w:val="ru-RU"/>
              </w:rPr>
              <w:t>тапшырылышы</w:t>
            </w:r>
            <w:proofErr w:type="spellEnd"/>
            <w:r w:rsidR="00CE59F0" w:rsidRPr="00B11E3A">
              <w:rPr>
                <w:lang w:val="ru-RU"/>
              </w:rPr>
              <w:t xml:space="preserve"> </w:t>
            </w:r>
            <w:r w:rsidR="00CE59F0" w:rsidRPr="00CE59F0">
              <w:rPr>
                <w:lang w:val="ru-RU"/>
              </w:rPr>
              <w:t>керек</w:t>
            </w:r>
            <w:r w:rsidR="00CE59F0" w:rsidRPr="00B11E3A">
              <w:rPr>
                <w:lang w:val="ru-RU"/>
              </w:rPr>
              <w:t>).</w:t>
            </w:r>
          </w:p>
          <w:p w14:paraId="5786E0D6" w14:textId="65D35BBB" w:rsidR="003A5E94" w:rsidRPr="00B11E3A" w:rsidRDefault="003A5E94">
            <w:pPr>
              <w:rPr>
                <w:lang w:val="ru-RU"/>
              </w:rPr>
            </w:pPr>
          </w:p>
        </w:tc>
        <w:tc>
          <w:tcPr>
            <w:tcW w:w="2407" w:type="dxa"/>
          </w:tcPr>
          <w:p w14:paraId="6C6C4728" w14:textId="6C2400F9" w:rsidR="003A5E94" w:rsidRPr="00B11E3A" w:rsidRDefault="00B11E3A">
            <w:pPr>
              <w:rPr>
                <w:lang w:val="ky-KG"/>
              </w:rPr>
            </w:pPr>
            <w:r>
              <w:rPr>
                <w:lang w:val="ky-KG"/>
              </w:rPr>
              <w:t>Ыйгарым укуктар тууралуу документ</w:t>
            </w:r>
          </w:p>
        </w:tc>
        <w:tc>
          <w:tcPr>
            <w:tcW w:w="1488" w:type="dxa"/>
          </w:tcPr>
          <w:p w14:paraId="10F2CC6F" w14:textId="77777777" w:rsidR="003A5E94" w:rsidRDefault="00C47578">
            <w:proofErr w:type="spellStart"/>
            <w:r>
              <w:t>Пакет</w:t>
            </w:r>
            <w:proofErr w:type="spellEnd"/>
            <w:r>
              <w:t xml:space="preserve"> №1</w:t>
            </w:r>
          </w:p>
        </w:tc>
        <w:tc>
          <w:tcPr>
            <w:tcW w:w="1743" w:type="dxa"/>
          </w:tcPr>
          <w:p w14:paraId="4D997E63" w14:textId="77777777" w:rsidR="003A5E94" w:rsidRDefault="003A5E94"/>
        </w:tc>
        <w:tc>
          <w:tcPr>
            <w:tcW w:w="1611" w:type="dxa"/>
          </w:tcPr>
          <w:p w14:paraId="1492816C" w14:textId="77777777" w:rsidR="003A5E94" w:rsidRDefault="003A5E94"/>
        </w:tc>
      </w:tr>
      <w:tr w:rsidR="00B87E4E" w14:paraId="1869CDA5" w14:textId="77777777" w:rsidTr="00B5199A">
        <w:tc>
          <w:tcPr>
            <w:tcW w:w="460" w:type="dxa"/>
          </w:tcPr>
          <w:p w14:paraId="4D203EAB" w14:textId="77777777" w:rsidR="003A5E94" w:rsidRDefault="00C47578">
            <w:r>
              <w:t>7</w:t>
            </w:r>
          </w:p>
        </w:tc>
        <w:tc>
          <w:tcPr>
            <w:tcW w:w="2296" w:type="dxa"/>
          </w:tcPr>
          <w:p w14:paraId="6911080D" w14:textId="5AB66FF8" w:rsidR="003A5E94" w:rsidRDefault="00B11E3A">
            <w:r>
              <w:rPr>
                <w:lang w:val="ky-KG"/>
              </w:rPr>
              <w:t>Кол коюучунун п</w:t>
            </w:r>
            <w:proofErr w:type="spellStart"/>
            <w:r w:rsidR="00C47578">
              <w:t>аспорт</w:t>
            </w:r>
            <w:proofErr w:type="spellEnd"/>
            <w:r>
              <w:rPr>
                <w:lang w:val="ky-KG"/>
              </w:rPr>
              <w:t>у</w:t>
            </w:r>
            <w:r w:rsidR="00C47578">
              <w:t xml:space="preserve"> </w:t>
            </w:r>
          </w:p>
        </w:tc>
        <w:tc>
          <w:tcPr>
            <w:tcW w:w="2407" w:type="dxa"/>
          </w:tcPr>
          <w:p w14:paraId="4D6EC412" w14:textId="34CAF57D" w:rsidR="003A5E94" w:rsidRPr="003F1108" w:rsidRDefault="003F1108">
            <w:pPr>
              <w:rPr>
                <w:lang w:val="ky-KG"/>
              </w:rPr>
            </w:pPr>
            <w:r>
              <w:rPr>
                <w:lang w:val="ky-KG"/>
              </w:rPr>
              <w:t>П</w:t>
            </w:r>
            <w:proofErr w:type="spellStart"/>
            <w:r w:rsidR="00C47578">
              <w:t>аспорт</w:t>
            </w:r>
            <w:proofErr w:type="spellEnd"/>
            <w:r>
              <w:rPr>
                <w:lang w:val="ky-KG"/>
              </w:rPr>
              <w:t>тун сканы</w:t>
            </w:r>
          </w:p>
        </w:tc>
        <w:tc>
          <w:tcPr>
            <w:tcW w:w="1488" w:type="dxa"/>
          </w:tcPr>
          <w:p w14:paraId="2D64CF37" w14:textId="77777777" w:rsidR="003A5E94" w:rsidRDefault="00C47578">
            <w:proofErr w:type="spellStart"/>
            <w:r>
              <w:t>Пакет</w:t>
            </w:r>
            <w:proofErr w:type="spellEnd"/>
            <w:r>
              <w:t xml:space="preserve"> №1</w:t>
            </w:r>
          </w:p>
        </w:tc>
        <w:tc>
          <w:tcPr>
            <w:tcW w:w="1743" w:type="dxa"/>
          </w:tcPr>
          <w:p w14:paraId="0F6E414F" w14:textId="77777777" w:rsidR="003A5E94" w:rsidRDefault="003A5E94"/>
        </w:tc>
        <w:tc>
          <w:tcPr>
            <w:tcW w:w="1611" w:type="dxa"/>
          </w:tcPr>
          <w:p w14:paraId="13CC1C63" w14:textId="77777777" w:rsidR="003A5E94" w:rsidRDefault="003A5E94"/>
        </w:tc>
      </w:tr>
      <w:tr w:rsidR="00B87E4E" w14:paraId="7FE3FCC8" w14:textId="77777777" w:rsidTr="00B5199A">
        <w:tc>
          <w:tcPr>
            <w:tcW w:w="460" w:type="dxa"/>
          </w:tcPr>
          <w:p w14:paraId="2E02F7F4" w14:textId="77777777" w:rsidR="003A5E94" w:rsidRDefault="00C47578">
            <w:r>
              <w:lastRenderedPageBreak/>
              <w:t>8</w:t>
            </w:r>
          </w:p>
        </w:tc>
        <w:tc>
          <w:tcPr>
            <w:tcW w:w="2296" w:type="dxa"/>
          </w:tcPr>
          <w:p w14:paraId="42EF0A48" w14:textId="0E459751" w:rsidR="003A5E94" w:rsidRPr="003F1108" w:rsidRDefault="00C47578">
            <w:pPr>
              <w:rPr>
                <w:lang w:val="ky-KG"/>
              </w:rPr>
            </w:pPr>
            <w:proofErr w:type="spellStart"/>
            <w:r>
              <w:t>Финанс</w:t>
            </w:r>
            <w:proofErr w:type="spellEnd"/>
            <w:r w:rsidR="003F1108">
              <w:rPr>
                <w:lang w:val="ky-KG"/>
              </w:rPr>
              <w:t>ылык</w:t>
            </w:r>
            <w:r>
              <w:t xml:space="preserve"> </w:t>
            </w:r>
            <w:proofErr w:type="spellStart"/>
            <w:r>
              <w:t>отчёт</w:t>
            </w:r>
            <w:proofErr w:type="spellEnd"/>
            <w:r w:rsidR="003F1108">
              <w:rPr>
                <w:lang w:val="ky-KG"/>
              </w:rPr>
              <w:t>туулук</w:t>
            </w:r>
          </w:p>
        </w:tc>
        <w:tc>
          <w:tcPr>
            <w:tcW w:w="2407" w:type="dxa"/>
          </w:tcPr>
          <w:p w14:paraId="676A404C" w14:textId="1206C417" w:rsidR="003A5E94" w:rsidRPr="0098336A" w:rsidRDefault="00C47578">
            <w:pPr>
              <w:rPr>
                <w:lang w:val="ky-KG"/>
              </w:rPr>
            </w:pPr>
            <w:r w:rsidRPr="0098336A">
              <w:rPr>
                <w:lang w:val="ru-RU"/>
              </w:rPr>
              <w:t>Баланс/</w:t>
            </w:r>
            <w:r w:rsidR="003F1108">
              <w:rPr>
                <w:lang w:val="ky-KG"/>
              </w:rPr>
              <w:t>БСД</w:t>
            </w:r>
            <w:r w:rsidRPr="0098336A">
              <w:rPr>
                <w:lang w:val="ru-RU"/>
              </w:rPr>
              <w:t>/выписка банк</w:t>
            </w:r>
            <w:r w:rsidR="0098336A">
              <w:rPr>
                <w:lang w:val="ru-RU"/>
              </w:rPr>
              <w:t xml:space="preserve"> </w:t>
            </w:r>
            <w:proofErr w:type="spellStart"/>
            <w:r w:rsidR="0098336A">
              <w:rPr>
                <w:lang w:val="ru-RU"/>
              </w:rPr>
              <w:t>эсебинин</w:t>
            </w:r>
            <w:proofErr w:type="spellEnd"/>
            <w:r w:rsidR="0098336A">
              <w:rPr>
                <w:lang w:val="ky-KG"/>
              </w:rPr>
              <w:t xml:space="preserve"> көчүрмөсү</w:t>
            </w:r>
          </w:p>
        </w:tc>
        <w:tc>
          <w:tcPr>
            <w:tcW w:w="1488" w:type="dxa"/>
          </w:tcPr>
          <w:p w14:paraId="7231A322" w14:textId="77777777" w:rsidR="003A5E94" w:rsidRDefault="00C47578">
            <w:proofErr w:type="spellStart"/>
            <w:r>
              <w:t>Пакет</w:t>
            </w:r>
            <w:proofErr w:type="spellEnd"/>
            <w:r>
              <w:t xml:space="preserve"> №1</w:t>
            </w:r>
          </w:p>
        </w:tc>
        <w:tc>
          <w:tcPr>
            <w:tcW w:w="1743" w:type="dxa"/>
          </w:tcPr>
          <w:p w14:paraId="754C5565" w14:textId="77777777" w:rsidR="003A5E94" w:rsidRDefault="003A5E94"/>
        </w:tc>
        <w:tc>
          <w:tcPr>
            <w:tcW w:w="1611" w:type="dxa"/>
          </w:tcPr>
          <w:p w14:paraId="0C750240" w14:textId="77777777" w:rsidR="003A5E94" w:rsidRDefault="003A5E94"/>
        </w:tc>
      </w:tr>
      <w:tr w:rsidR="00B87E4E" w14:paraId="479C5CD1" w14:textId="77777777" w:rsidTr="00B5199A">
        <w:tc>
          <w:tcPr>
            <w:tcW w:w="460" w:type="dxa"/>
          </w:tcPr>
          <w:p w14:paraId="686572F3" w14:textId="77777777" w:rsidR="003A5E94" w:rsidRDefault="00C47578">
            <w:r>
              <w:t>9</w:t>
            </w:r>
          </w:p>
        </w:tc>
        <w:tc>
          <w:tcPr>
            <w:tcW w:w="2296" w:type="dxa"/>
          </w:tcPr>
          <w:p w14:paraId="16F7BC81" w14:textId="4E7D7BAC" w:rsidR="003A5E94" w:rsidRPr="009005B7" w:rsidRDefault="009005B7">
            <w:proofErr w:type="spellStart"/>
            <w:r w:rsidRPr="009005B7">
              <w:rPr>
                <w:lang w:val="ru-RU"/>
              </w:rPr>
              <w:t>Соттук</w:t>
            </w:r>
            <w:proofErr w:type="spellEnd"/>
            <w:r w:rsidRPr="009005B7">
              <w:t xml:space="preserve"> </w:t>
            </w:r>
            <w:proofErr w:type="spellStart"/>
            <w:r w:rsidRPr="009005B7">
              <w:rPr>
                <w:lang w:val="ru-RU"/>
              </w:rPr>
              <w:t>териштирүүлөргө</w:t>
            </w:r>
            <w:proofErr w:type="spellEnd"/>
            <w:r w:rsidRPr="009005B7">
              <w:t xml:space="preserve"> </w:t>
            </w:r>
            <w:proofErr w:type="spellStart"/>
            <w:r w:rsidRPr="009005B7">
              <w:rPr>
                <w:lang w:val="ru-RU"/>
              </w:rPr>
              <w:t>катышуу</w:t>
            </w:r>
            <w:proofErr w:type="spellEnd"/>
            <w:r w:rsidRPr="009005B7">
              <w:t xml:space="preserve"> </w:t>
            </w:r>
            <w:proofErr w:type="spellStart"/>
            <w:r w:rsidRPr="009005B7">
              <w:rPr>
                <w:lang w:val="ru-RU"/>
              </w:rPr>
              <w:t>жөнүндө</w:t>
            </w:r>
            <w:proofErr w:type="spellEnd"/>
            <w:r w:rsidRPr="009005B7">
              <w:t xml:space="preserve"> </w:t>
            </w:r>
            <w:proofErr w:type="spellStart"/>
            <w:r w:rsidRPr="009005B7">
              <w:rPr>
                <w:lang w:val="ru-RU"/>
              </w:rPr>
              <w:t>маалымат</w:t>
            </w:r>
            <w:proofErr w:type="spellEnd"/>
            <w:r w:rsidRPr="009005B7">
              <w:t>.</w:t>
            </w:r>
          </w:p>
        </w:tc>
        <w:tc>
          <w:tcPr>
            <w:tcW w:w="2407" w:type="dxa"/>
          </w:tcPr>
          <w:p w14:paraId="39076DBE" w14:textId="48B7D0B8" w:rsidR="003A5E94" w:rsidRPr="00436BE7" w:rsidRDefault="00436BE7">
            <w:pPr>
              <w:rPr>
                <w:lang w:val="ky-KG"/>
              </w:rPr>
            </w:pPr>
            <w:r>
              <w:rPr>
                <w:lang w:val="ky-KG"/>
              </w:rPr>
              <w:t>Акыркы 3 жыл</w:t>
            </w:r>
          </w:p>
        </w:tc>
        <w:tc>
          <w:tcPr>
            <w:tcW w:w="1488" w:type="dxa"/>
          </w:tcPr>
          <w:p w14:paraId="6D09D36F" w14:textId="77777777" w:rsidR="003A5E94" w:rsidRDefault="00C47578">
            <w:proofErr w:type="spellStart"/>
            <w:r>
              <w:t>Пакет</w:t>
            </w:r>
            <w:proofErr w:type="spellEnd"/>
            <w:r>
              <w:t xml:space="preserve"> №1</w:t>
            </w:r>
          </w:p>
        </w:tc>
        <w:tc>
          <w:tcPr>
            <w:tcW w:w="1743" w:type="dxa"/>
          </w:tcPr>
          <w:p w14:paraId="2D01391E" w14:textId="77777777" w:rsidR="003A5E94" w:rsidRDefault="003A5E94"/>
        </w:tc>
        <w:tc>
          <w:tcPr>
            <w:tcW w:w="1611" w:type="dxa"/>
          </w:tcPr>
          <w:p w14:paraId="22F90E0A" w14:textId="77777777" w:rsidR="003A5E94" w:rsidRDefault="003A5E94"/>
        </w:tc>
      </w:tr>
      <w:tr w:rsidR="00B87E4E" w14:paraId="1B6C777B" w14:textId="77777777" w:rsidTr="00B5199A">
        <w:tc>
          <w:tcPr>
            <w:tcW w:w="460" w:type="dxa"/>
          </w:tcPr>
          <w:p w14:paraId="54A186D4" w14:textId="77777777" w:rsidR="003A5E94" w:rsidRDefault="00C47578">
            <w:r>
              <w:t>10</w:t>
            </w:r>
          </w:p>
        </w:tc>
        <w:tc>
          <w:tcPr>
            <w:tcW w:w="2296" w:type="dxa"/>
          </w:tcPr>
          <w:p w14:paraId="53BE691A" w14:textId="39D03A05" w:rsidR="003A5E94" w:rsidRPr="00110E7D" w:rsidRDefault="002A09C7">
            <w:pPr>
              <w:rPr>
                <w:lang w:val="ky-KG"/>
              </w:rPr>
            </w:pPr>
            <w:proofErr w:type="spellStart"/>
            <w:r>
              <w:rPr>
                <w:lang w:val="ru-RU"/>
              </w:rPr>
              <w:t>Т</w:t>
            </w:r>
            <w:r w:rsidRPr="00C04DD2">
              <w:rPr>
                <w:lang w:val="ru-RU"/>
              </w:rPr>
              <w:t>абыштаманын</w:t>
            </w:r>
            <w:proofErr w:type="spellEnd"/>
            <w:r w:rsidRPr="00C04DD2">
              <w:rPr>
                <w:lang w:val="ru-RU"/>
              </w:rPr>
              <w:t xml:space="preserve"> </w:t>
            </w:r>
            <w:proofErr w:type="spellStart"/>
            <w:r w:rsidRPr="00C04DD2">
              <w:rPr>
                <w:lang w:val="ru-RU"/>
              </w:rPr>
              <w:t>аткарылышына</w:t>
            </w:r>
            <w:proofErr w:type="spellEnd"/>
            <w:r w:rsidRPr="00C04DD2">
              <w:rPr>
                <w:lang w:val="ru-RU"/>
              </w:rPr>
              <w:t xml:space="preserve"> </w:t>
            </w:r>
            <w:proofErr w:type="spellStart"/>
            <w:r w:rsidRPr="00C04DD2">
              <w:rPr>
                <w:lang w:val="ru-RU"/>
              </w:rPr>
              <w:t>кепилдик</w:t>
            </w:r>
            <w:proofErr w:type="spellEnd"/>
            <w:r w:rsidRPr="00C04DD2">
              <w:rPr>
                <w:lang w:val="ru-RU"/>
              </w:rPr>
              <w:t xml:space="preserve"> </w:t>
            </w:r>
            <w:proofErr w:type="spellStart"/>
            <w:r w:rsidRPr="00C04DD2">
              <w:rPr>
                <w:lang w:val="ru-RU"/>
              </w:rPr>
              <w:t>берген</w:t>
            </w:r>
            <w:proofErr w:type="spellEnd"/>
            <w:r w:rsidRPr="00C04DD2">
              <w:rPr>
                <w:lang w:val="ru-RU"/>
              </w:rPr>
              <w:t xml:space="preserve"> декларация</w:t>
            </w:r>
          </w:p>
        </w:tc>
        <w:tc>
          <w:tcPr>
            <w:tcW w:w="2407" w:type="dxa"/>
          </w:tcPr>
          <w:p w14:paraId="4AD2EE79" w14:textId="114DB8EA" w:rsidR="003A5E94" w:rsidRPr="00D5743C" w:rsidRDefault="00D5743C">
            <w:pPr>
              <w:rPr>
                <w:lang w:val="ky-KG"/>
              </w:rPr>
            </w:pPr>
            <w:r>
              <w:rPr>
                <w:lang w:val="ky-KG"/>
              </w:rPr>
              <w:t>Тиркеме</w:t>
            </w:r>
            <w:r w:rsidR="00C47578">
              <w:t xml:space="preserve"> №2</w:t>
            </w:r>
            <w:r>
              <w:rPr>
                <w:lang w:val="ky-KG"/>
              </w:rPr>
              <w:t xml:space="preserve"> формасы</w:t>
            </w:r>
          </w:p>
        </w:tc>
        <w:tc>
          <w:tcPr>
            <w:tcW w:w="1488" w:type="dxa"/>
          </w:tcPr>
          <w:p w14:paraId="1913849B" w14:textId="7C04AC35" w:rsidR="003A5E94" w:rsidRDefault="00B5199A">
            <w:proofErr w:type="spellStart"/>
            <w:r>
              <w:t>Пакет</w:t>
            </w:r>
            <w:proofErr w:type="spellEnd"/>
            <w:r>
              <w:t xml:space="preserve"> №1</w:t>
            </w:r>
          </w:p>
        </w:tc>
        <w:tc>
          <w:tcPr>
            <w:tcW w:w="1743" w:type="dxa"/>
          </w:tcPr>
          <w:p w14:paraId="1CD2F053" w14:textId="77777777" w:rsidR="003A5E94" w:rsidRDefault="003A5E94"/>
        </w:tc>
        <w:tc>
          <w:tcPr>
            <w:tcW w:w="1611" w:type="dxa"/>
          </w:tcPr>
          <w:p w14:paraId="635A549A" w14:textId="77777777" w:rsidR="003A5E94" w:rsidRDefault="003A5E94"/>
        </w:tc>
      </w:tr>
      <w:tr w:rsidR="00B87E4E" w14:paraId="6F19E00C" w14:textId="77777777" w:rsidTr="00B5199A">
        <w:tc>
          <w:tcPr>
            <w:tcW w:w="460" w:type="dxa"/>
          </w:tcPr>
          <w:p w14:paraId="2B3073DD" w14:textId="77777777" w:rsidR="003A5E94" w:rsidRDefault="00C47578">
            <w:r>
              <w:t>11</w:t>
            </w:r>
          </w:p>
        </w:tc>
        <w:tc>
          <w:tcPr>
            <w:tcW w:w="2296" w:type="dxa"/>
          </w:tcPr>
          <w:p w14:paraId="7CD9B861" w14:textId="33FFAA29" w:rsidR="003A5E94" w:rsidRDefault="002A09C7">
            <w:r>
              <w:rPr>
                <w:lang w:val="ky-KG"/>
              </w:rPr>
              <w:t>К</w:t>
            </w:r>
            <w:proofErr w:type="spellStart"/>
            <w:r w:rsidR="00C47578">
              <w:t>оррупци</w:t>
            </w:r>
            <w:proofErr w:type="spellEnd"/>
            <w:r>
              <w:rPr>
                <w:lang w:val="ky-KG"/>
              </w:rPr>
              <w:t xml:space="preserve">яга каршы </w:t>
            </w:r>
            <w:proofErr w:type="spellStart"/>
            <w:r w:rsidR="00C47578">
              <w:t>декларация</w:t>
            </w:r>
            <w:proofErr w:type="spellEnd"/>
          </w:p>
        </w:tc>
        <w:tc>
          <w:tcPr>
            <w:tcW w:w="2407" w:type="dxa"/>
          </w:tcPr>
          <w:p w14:paraId="47834BF0" w14:textId="39CB2183" w:rsidR="003A5E94" w:rsidRPr="00D5743C" w:rsidRDefault="00D5743C">
            <w:pPr>
              <w:rPr>
                <w:lang w:val="ky-KG"/>
              </w:rPr>
            </w:pPr>
            <w:r>
              <w:rPr>
                <w:lang w:val="ky-KG"/>
              </w:rPr>
              <w:t>Тиркеме</w:t>
            </w:r>
            <w:r>
              <w:t xml:space="preserve"> №</w:t>
            </w:r>
            <w:r>
              <w:rPr>
                <w:lang w:val="ky-KG"/>
              </w:rPr>
              <w:t>3</w:t>
            </w:r>
            <w:r>
              <w:rPr>
                <w:lang w:val="ky-KG"/>
              </w:rPr>
              <w:t xml:space="preserve"> формасы</w:t>
            </w:r>
          </w:p>
        </w:tc>
        <w:tc>
          <w:tcPr>
            <w:tcW w:w="1488" w:type="dxa"/>
          </w:tcPr>
          <w:p w14:paraId="130502D8" w14:textId="312495E9" w:rsidR="003A5E94" w:rsidRDefault="00B5199A">
            <w:proofErr w:type="spellStart"/>
            <w:r>
              <w:t>Пакет</w:t>
            </w:r>
            <w:proofErr w:type="spellEnd"/>
            <w:r>
              <w:t xml:space="preserve"> №1</w:t>
            </w:r>
          </w:p>
        </w:tc>
        <w:tc>
          <w:tcPr>
            <w:tcW w:w="1743" w:type="dxa"/>
          </w:tcPr>
          <w:p w14:paraId="424AC4FA" w14:textId="77777777" w:rsidR="003A5E94" w:rsidRDefault="003A5E94"/>
        </w:tc>
        <w:tc>
          <w:tcPr>
            <w:tcW w:w="1611" w:type="dxa"/>
          </w:tcPr>
          <w:p w14:paraId="4973809D" w14:textId="77777777" w:rsidR="003A5E94" w:rsidRDefault="003A5E94"/>
        </w:tc>
      </w:tr>
      <w:tr w:rsidR="00B87E4E" w14:paraId="4077DE4B" w14:textId="77777777" w:rsidTr="00B5199A">
        <w:tc>
          <w:tcPr>
            <w:tcW w:w="460" w:type="dxa"/>
          </w:tcPr>
          <w:p w14:paraId="4EB52478" w14:textId="77777777" w:rsidR="003A5E94" w:rsidRDefault="00C47578">
            <w:r>
              <w:t>12</w:t>
            </w:r>
          </w:p>
        </w:tc>
        <w:tc>
          <w:tcPr>
            <w:tcW w:w="2296" w:type="dxa"/>
          </w:tcPr>
          <w:p w14:paraId="1644F008" w14:textId="78E7C3D7" w:rsidR="003A5E94" w:rsidRPr="00380421" w:rsidRDefault="00C47578">
            <w:pPr>
              <w:rPr>
                <w:lang w:val="ky-KG"/>
              </w:rPr>
            </w:pPr>
            <w:proofErr w:type="spellStart"/>
            <w:r>
              <w:t>Конкурс</w:t>
            </w:r>
            <w:proofErr w:type="spellEnd"/>
            <w:r w:rsidR="00380421">
              <w:rPr>
                <w:lang w:val="ky-KG"/>
              </w:rPr>
              <w:t>тук табыштама</w:t>
            </w:r>
          </w:p>
        </w:tc>
        <w:tc>
          <w:tcPr>
            <w:tcW w:w="2407" w:type="dxa"/>
          </w:tcPr>
          <w:p w14:paraId="6DB90D9D" w14:textId="2BC05B2A" w:rsidR="003A5E94" w:rsidRPr="00D5743C" w:rsidRDefault="00D5743C">
            <w:pPr>
              <w:rPr>
                <w:lang w:val="ky-KG"/>
              </w:rPr>
            </w:pPr>
            <w:r>
              <w:rPr>
                <w:lang w:val="ky-KG"/>
              </w:rPr>
              <w:t>Тиркеме</w:t>
            </w:r>
            <w:r>
              <w:t xml:space="preserve"> №</w:t>
            </w:r>
            <w:r>
              <w:rPr>
                <w:lang w:val="ky-KG"/>
              </w:rPr>
              <w:t>4</w:t>
            </w:r>
            <w:r>
              <w:rPr>
                <w:lang w:val="ky-KG"/>
              </w:rPr>
              <w:t xml:space="preserve"> формасы</w:t>
            </w:r>
          </w:p>
        </w:tc>
        <w:tc>
          <w:tcPr>
            <w:tcW w:w="1488" w:type="dxa"/>
          </w:tcPr>
          <w:p w14:paraId="6F4C2E67" w14:textId="550F3A6F" w:rsidR="003A5E94" w:rsidRDefault="00B5199A">
            <w:proofErr w:type="spellStart"/>
            <w:r>
              <w:t>Пакет</w:t>
            </w:r>
            <w:proofErr w:type="spellEnd"/>
            <w:r>
              <w:t xml:space="preserve"> №1</w:t>
            </w:r>
          </w:p>
        </w:tc>
        <w:tc>
          <w:tcPr>
            <w:tcW w:w="1743" w:type="dxa"/>
          </w:tcPr>
          <w:p w14:paraId="589D14AF" w14:textId="77777777" w:rsidR="003A5E94" w:rsidRDefault="003A5E94"/>
        </w:tc>
        <w:tc>
          <w:tcPr>
            <w:tcW w:w="1611" w:type="dxa"/>
          </w:tcPr>
          <w:p w14:paraId="1D2F73BD" w14:textId="77777777" w:rsidR="003A5E94" w:rsidRDefault="003A5E94"/>
        </w:tc>
      </w:tr>
      <w:tr w:rsidR="00B87E4E" w14:paraId="6D977DAA" w14:textId="77777777" w:rsidTr="00B5199A">
        <w:tc>
          <w:tcPr>
            <w:tcW w:w="460" w:type="dxa"/>
          </w:tcPr>
          <w:p w14:paraId="5197CBC5" w14:textId="77777777" w:rsidR="003A5E94" w:rsidRDefault="00C47578">
            <w:r>
              <w:t>13</w:t>
            </w:r>
          </w:p>
        </w:tc>
        <w:tc>
          <w:tcPr>
            <w:tcW w:w="2296" w:type="dxa"/>
          </w:tcPr>
          <w:p w14:paraId="47712D51" w14:textId="067AEEC7" w:rsidR="003A5E94" w:rsidRPr="00380421" w:rsidRDefault="00C47578">
            <w:pPr>
              <w:rPr>
                <w:lang w:val="ky-KG"/>
              </w:rPr>
            </w:pPr>
            <w:proofErr w:type="spellStart"/>
            <w:r>
              <w:t>Техни</w:t>
            </w:r>
            <w:proofErr w:type="spellEnd"/>
            <w:r w:rsidR="00380421">
              <w:rPr>
                <w:lang w:val="ky-KG"/>
              </w:rPr>
              <w:t>калык сунуш</w:t>
            </w:r>
          </w:p>
        </w:tc>
        <w:tc>
          <w:tcPr>
            <w:tcW w:w="2407" w:type="dxa"/>
          </w:tcPr>
          <w:p w14:paraId="5BE453B7" w14:textId="1FA41682" w:rsidR="003A5E94" w:rsidRPr="00FF50D9" w:rsidRDefault="00FF50D9">
            <w:pPr>
              <w:rPr>
                <w:lang w:val="ky-KG"/>
              </w:rPr>
            </w:pPr>
            <w:r>
              <w:rPr>
                <w:lang w:val="ky-KG"/>
              </w:rPr>
              <w:t>ТТга шайкештик</w:t>
            </w:r>
          </w:p>
        </w:tc>
        <w:tc>
          <w:tcPr>
            <w:tcW w:w="1488" w:type="dxa"/>
          </w:tcPr>
          <w:p w14:paraId="616C84C5" w14:textId="77777777" w:rsidR="003A5E94" w:rsidRDefault="00C47578">
            <w:proofErr w:type="spellStart"/>
            <w:r>
              <w:t>Пакет</w:t>
            </w:r>
            <w:proofErr w:type="spellEnd"/>
            <w:r>
              <w:t xml:space="preserve"> №1</w:t>
            </w:r>
          </w:p>
        </w:tc>
        <w:tc>
          <w:tcPr>
            <w:tcW w:w="1743" w:type="dxa"/>
          </w:tcPr>
          <w:p w14:paraId="1B2E6BFC" w14:textId="77777777" w:rsidR="003A5E94" w:rsidRDefault="003A5E94"/>
        </w:tc>
        <w:tc>
          <w:tcPr>
            <w:tcW w:w="1611" w:type="dxa"/>
          </w:tcPr>
          <w:p w14:paraId="5EF16408" w14:textId="77777777" w:rsidR="003A5E94" w:rsidRDefault="003A5E94"/>
        </w:tc>
      </w:tr>
      <w:tr w:rsidR="00B87E4E" w14:paraId="58B31543" w14:textId="77777777" w:rsidTr="00B5199A">
        <w:tc>
          <w:tcPr>
            <w:tcW w:w="460" w:type="dxa"/>
          </w:tcPr>
          <w:p w14:paraId="13594283" w14:textId="77777777" w:rsidR="003A5E94" w:rsidRDefault="00C47578">
            <w:r>
              <w:t>15</w:t>
            </w:r>
          </w:p>
        </w:tc>
        <w:tc>
          <w:tcPr>
            <w:tcW w:w="2296" w:type="dxa"/>
          </w:tcPr>
          <w:p w14:paraId="62594972" w14:textId="6FFA566A" w:rsidR="003A5E94" w:rsidRPr="00FF50D9" w:rsidRDefault="00C47578">
            <w:pPr>
              <w:rPr>
                <w:lang w:val="ky-KG"/>
              </w:rPr>
            </w:pPr>
            <w:proofErr w:type="spellStart"/>
            <w:r>
              <w:t>Коммер</w:t>
            </w:r>
            <w:proofErr w:type="spellEnd"/>
            <w:r w:rsidR="00FF50D9">
              <w:rPr>
                <w:lang w:val="ky-KG"/>
              </w:rPr>
              <w:t>циялык сунуш</w:t>
            </w:r>
          </w:p>
        </w:tc>
        <w:tc>
          <w:tcPr>
            <w:tcW w:w="2407" w:type="dxa"/>
          </w:tcPr>
          <w:p w14:paraId="16637A8D" w14:textId="52FCA32B" w:rsidR="00B5199A" w:rsidRPr="00FF50D9" w:rsidRDefault="00FF50D9">
            <w:pPr>
              <w:rPr>
                <w:lang w:val="ky-KG"/>
              </w:rPr>
            </w:pPr>
            <w:r>
              <w:rPr>
                <w:lang w:val="ky-KG"/>
              </w:rPr>
              <w:t>Т</w:t>
            </w:r>
            <w:r>
              <w:rPr>
                <w:lang w:val="ky-KG"/>
              </w:rPr>
              <w:t>иркеме</w:t>
            </w:r>
            <w:r w:rsidRPr="00FF50D9">
              <w:rPr>
                <w:lang w:val="ru-RU"/>
              </w:rPr>
              <w:t xml:space="preserve"> №</w:t>
            </w:r>
            <w:r>
              <w:rPr>
                <w:lang w:val="ru-RU"/>
              </w:rPr>
              <w:t>5</w:t>
            </w:r>
            <w:r>
              <w:rPr>
                <w:lang w:val="ky-KG"/>
              </w:rPr>
              <w:t xml:space="preserve"> формасы</w:t>
            </w:r>
            <w:r>
              <w:rPr>
                <w:lang w:val="ky-KG"/>
              </w:rPr>
              <w:t xml:space="preserve"> боюнча</w:t>
            </w:r>
          </w:p>
        </w:tc>
        <w:tc>
          <w:tcPr>
            <w:tcW w:w="1488" w:type="dxa"/>
          </w:tcPr>
          <w:p w14:paraId="0161286D" w14:textId="3227C15D" w:rsidR="003A5E94" w:rsidRDefault="00C47578">
            <w:proofErr w:type="spellStart"/>
            <w:r>
              <w:t>Пакет</w:t>
            </w:r>
            <w:proofErr w:type="spellEnd"/>
            <w:r>
              <w:t xml:space="preserve"> №2</w:t>
            </w:r>
          </w:p>
        </w:tc>
        <w:tc>
          <w:tcPr>
            <w:tcW w:w="1743" w:type="dxa"/>
          </w:tcPr>
          <w:p w14:paraId="07588FBA" w14:textId="77777777" w:rsidR="003A5E94" w:rsidRDefault="003A5E94"/>
        </w:tc>
        <w:tc>
          <w:tcPr>
            <w:tcW w:w="1611" w:type="dxa"/>
          </w:tcPr>
          <w:p w14:paraId="6B8E99E7" w14:textId="77777777" w:rsidR="003A5E94" w:rsidRDefault="003A5E94"/>
        </w:tc>
      </w:tr>
      <w:tr w:rsidR="00B87E4E" w14:paraId="14A54233" w14:textId="77777777" w:rsidTr="00B5199A">
        <w:tc>
          <w:tcPr>
            <w:tcW w:w="460" w:type="dxa"/>
          </w:tcPr>
          <w:p w14:paraId="69438195" w14:textId="77777777" w:rsidR="003A5E94" w:rsidRDefault="00C47578">
            <w:r>
              <w:t>16</w:t>
            </w:r>
          </w:p>
        </w:tc>
        <w:tc>
          <w:tcPr>
            <w:tcW w:w="2296" w:type="dxa"/>
          </w:tcPr>
          <w:p w14:paraId="5DCF0D97" w14:textId="40189DDF" w:rsidR="003A5E94" w:rsidRPr="00FF50D9" w:rsidRDefault="00FF50D9">
            <w:pPr>
              <w:rPr>
                <w:lang w:val="ky-KG"/>
              </w:rPr>
            </w:pPr>
            <w:r>
              <w:rPr>
                <w:lang w:val="ky-KG"/>
              </w:rPr>
              <w:t>Файлдын сырсөз менен корголушу</w:t>
            </w:r>
          </w:p>
        </w:tc>
        <w:tc>
          <w:tcPr>
            <w:tcW w:w="2407" w:type="dxa"/>
          </w:tcPr>
          <w:p w14:paraId="6B49393D" w14:textId="5B15149E" w:rsidR="003A5E94" w:rsidRPr="00FF50D9" w:rsidRDefault="00FF50D9">
            <w:pPr>
              <w:rPr>
                <w:lang w:val="ky-KG"/>
              </w:rPr>
            </w:pPr>
            <w:r>
              <w:rPr>
                <w:lang w:val="ky-KG"/>
              </w:rPr>
              <w:t>Сырсөз алдын ала жөнөтүлгөн жок</w:t>
            </w:r>
          </w:p>
        </w:tc>
        <w:tc>
          <w:tcPr>
            <w:tcW w:w="1488" w:type="dxa"/>
          </w:tcPr>
          <w:p w14:paraId="7325BBC3" w14:textId="77777777" w:rsidR="003A5E94" w:rsidRDefault="00C47578">
            <w:proofErr w:type="spellStart"/>
            <w:r>
              <w:t>Пакет</w:t>
            </w:r>
            <w:proofErr w:type="spellEnd"/>
            <w:r>
              <w:t xml:space="preserve"> №2</w:t>
            </w:r>
          </w:p>
        </w:tc>
        <w:tc>
          <w:tcPr>
            <w:tcW w:w="1743" w:type="dxa"/>
          </w:tcPr>
          <w:p w14:paraId="09A1298B" w14:textId="77777777" w:rsidR="003A5E94" w:rsidRDefault="003A5E94"/>
        </w:tc>
        <w:tc>
          <w:tcPr>
            <w:tcW w:w="1611" w:type="dxa"/>
          </w:tcPr>
          <w:p w14:paraId="06C37D29" w14:textId="77777777" w:rsidR="003A5E94" w:rsidRDefault="003A5E94"/>
        </w:tc>
      </w:tr>
      <w:tr w:rsidR="00B87E4E" w14:paraId="30215BA4" w14:textId="77777777" w:rsidTr="00B5199A">
        <w:tc>
          <w:tcPr>
            <w:tcW w:w="460" w:type="dxa"/>
          </w:tcPr>
          <w:p w14:paraId="6BD64880" w14:textId="0174B424" w:rsidR="003A5E94" w:rsidRDefault="00B5199A">
            <w:r>
              <w:t>17</w:t>
            </w:r>
          </w:p>
        </w:tc>
        <w:tc>
          <w:tcPr>
            <w:tcW w:w="2296" w:type="dxa"/>
          </w:tcPr>
          <w:p w14:paraId="16A8477F" w14:textId="3463C36F" w:rsidR="003A5E94" w:rsidRPr="00FF50D9" w:rsidRDefault="00FF50D9">
            <w:pPr>
              <w:rPr>
                <w:lang w:val="ky-KG"/>
              </w:rPr>
            </w:pPr>
            <w:r>
              <w:rPr>
                <w:lang w:val="ky-KG"/>
              </w:rPr>
              <w:t xml:space="preserve">Бардык чыгымдар </w:t>
            </w:r>
            <w:r w:rsidR="005E42BA">
              <w:rPr>
                <w:lang w:val="ky-KG"/>
              </w:rPr>
              <w:t>камтылган</w:t>
            </w:r>
          </w:p>
        </w:tc>
        <w:tc>
          <w:tcPr>
            <w:tcW w:w="2407" w:type="dxa"/>
          </w:tcPr>
          <w:p w14:paraId="50CB8351" w14:textId="270F4B8F" w:rsidR="003A5E94" w:rsidRDefault="005E42BA">
            <w:r>
              <w:rPr>
                <w:lang w:val="ky-KG"/>
              </w:rPr>
              <w:t>Салыктар</w:t>
            </w:r>
            <w:r w:rsidR="00C47578">
              <w:t>,</w:t>
            </w:r>
            <w:r>
              <w:rPr>
                <w:lang w:val="ky-KG"/>
              </w:rPr>
              <w:t xml:space="preserve"> жеткирүү</w:t>
            </w:r>
            <w:r w:rsidR="00C47578">
              <w:t xml:space="preserve">, </w:t>
            </w:r>
            <w:r>
              <w:rPr>
                <w:lang w:val="ky-KG"/>
              </w:rPr>
              <w:t>кызматтар</w:t>
            </w:r>
            <w:r w:rsidR="00B5199A">
              <w:t xml:space="preserve">/ </w:t>
            </w:r>
            <w:r>
              <w:rPr>
                <w:lang w:val="ky-KG"/>
              </w:rPr>
              <w:t>Тиркеме</w:t>
            </w:r>
            <w:r w:rsidR="00B5199A">
              <w:t xml:space="preserve"> №5</w:t>
            </w:r>
          </w:p>
        </w:tc>
        <w:tc>
          <w:tcPr>
            <w:tcW w:w="1488" w:type="dxa"/>
          </w:tcPr>
          <w:p w14:paraId="2A798C66" w14:textId="33F672E9" w:rsidR="003A5E94" w:rsidRDefault="00B5199A">
            <w:proofErr w:type="spellStart"/>
            <w:r>
              <w:t>Пакет</w:t>
            </w:r>
            <w:proofErr w:type="spellEnd"/>
            <w:r>
              <w:t xml:space="preserve"> №2</w:t>
            </w:r>
          </w:p>
        </w:tc>
        <w:tc>
          <w:tcPr>
            <w:tcW w:w="1743" w:type="dxa"/>
          </w:tcPr>
          <w:p w14:paraId="140BF3F5" w14:textId="77777777" w:rsidR="003A5E94" w:rsidRDefault="003A5E94"/>
        </w:tc>
        <w:tc>
          <w:tcPr>
            <w:tcW w:w="1611" w:type="dxa"/>
          </w:tcPr>
          <w:p w14:paraId="299ABBBF" w14:textId="77777777" w:rsidR="003A5E94" w:rsidRDefault="003A5E94"/>
        </w:tc>
      </w:tr>
      <w:tr w:rsidR="00B87E4E" w14:paraId="408E2516" w14:textId="77777777" w:rsidTr="00B5199A">
        <w:tc>
          <w:tcPr>
            <w:tcW w:w="460" w:type="dxa"/>
          </w:tcPr>
          <w:p w14:paraId="0AC56079" w14:textId="30E8EF77" w:rsidR="003A5E94" w:rsidRDefault="00B5199A">
            <w:r>
              <w:t>18</w:t>
            </w:r>
          </w:p>
        </w:tc>
        <w:tc>
          <w:tcPr>
            <w:tcW w:w="2296" w:type="dxa"/>
          </w:tcPr>
          <w:p w14:paraId="5112B6C8" w14:textId="11558C20" w:rsidR="003A5E94" w:rsidRPr="005E42BA" w:rsidRDefault="005E42BA">
            <w:pPr>
              <w:rPr>
                <w:lang w:val="ky-KG"/>
              </w:rPr>
            </w:pPr>
            <w:r>
              <w:rPr>
                <w:lang w:val="ky-KG"/>
              </w:rPr>
              <w:t>Баалардын жарамдуулук мөөнөтү 60 күн</w:t>
            </w:r>
          </w:p>
        </w:tc>
        <w:tc>
          <w:tcPr>
            <w:tcW w:w="2407" w:type="dxa"/>
          </w:tcPr>
          <w:p w14:paraId="55FAF2AB" w14:textId="6490F292" w:rsidR="003A5E94" w:rsidRDefault="005E42BA">
            <w:r>
              <w:rPr>
                <w:lang w:val="ky-KG"/>
              </w:rPr>
              <w:t>КС</w:t>
            </w:r>
            <w:r w:rsidR="00B87E4E">
              <w:rPr>
                <w:lang w:val="ky-KG"/>
              </w:rPr>
              <w:t>та тастыкталган</w:t>
            </w:r>
            <w:r w:rsidR="00B5199A">
              <w:t xml:space="preserve">/ </w:t>
            </w:r>
            <w:r w:rsidR="00B87E4E">
              <w:rPr>
                <w:lang w:val="ky-KG"/>
              </w:rPr>
              <w:t>Тиркеме</w:t>
            </w:r>
            <w:r w:rsidR="00B5199A">
              <w:t xml:space="preserve"> №5</w:t>
            </w:r>
          </w:p>
        </w:tc>
        <w:tc>
          <w:tcPr>
            <w:tcW w:w="1488" w:type="dxa"/>
          </w:tcPr>
          <w:p w14:paraId="173C6610" w14:textId="34E7816C" w:rsidR="003A5E94" w:rsidRDefault="00B5199A">
            <w:proofErr w:type="spellStart"/>
            <w:r>
              <w:t>Пакет</w:t>
            </w:r>
            <w:proofErr w:type="spellEnd"/>
            <w:r>
              <w:t xml:space="preserve"> №2</w:t>
            </w:r>
          </w:p>
        </w:tc>
        <w:tc>
          <w:tcPr>
            <w:tcW w:w="1743" w:type="dxa"/>
          </w:tcPr>
          <w:p w14:paraId="0324226C" w14:textId="77777777" w:rsidR="003A5E94" w:rsidRDefault="003A5E94"/>
        </w:tc>
        <w:tc>
          <w:tcPr>
            <w:tcW w:w="1611" w:type="dxa"/>
          </w:tcPr>
          <w:p w14:paraId="1C493BF7" w14:textId="77777777" w:rsidR="003A5E94" w:rsidRDefault="003A5E94"/>
        </w:tc>
      </w:tr>
      <w:tr w:rsidR="00B87E4E" w14:paraId="4EE0B811" w14:textId="77777777" w:rsidTr="00B5199A">
        <w:tc>
          <w:tcPr>
            <w:tcW w:w="460" w:type="dxa"/>
          </w:tcPr>
          <w:p w14:paraId="283189DF" w14:textId="5AAE635E" w:rsidR="003A5E94" w:rsidRDefault="00B5199A">
            <w:r>
              <w:t>19</w:t>
            </w:r>
          </w:p>
        </w:tc>
        <w:tc>
          <w:tcPr>
            <w:tcW w:w="2296" w:type="dxa"/>
          </w:tcPr>
          <w:p w14:paraId="0F82F16D" w14:textId="72D1659B" w:rsidR="003A5E94" w:rsidRPr="00B87E4E" w:rsidRDefault="0088551F">
            <w:pPr>
              <w:rPr>
                <w:lang w:val="ky-KG"/>
              </w:rPr>
            </w:pPr>
            <w:r>
              <w:rPr>
                <w:lang w:val="ky-KG"/>
              </w:rPr>
              <w:t>Бир лотко бир сунуш</w:t>
            </w:r>
          </w:p>
        </w:tc>
        <w:tc>
          <w:tcPr>
            <w:tcW w:w="2407" w:type="dxa"/>
          </w:tcPr>
          <w:p w14:paraId="2D74AC07" w14:textId="3740953F" w:rsidR="003A5E94" w:rsidRDefault="0088551F">
            <w:r>
              <w:rPr>
                <w:lang w:val="ky-KG"/>
              </w:rPr>
              <w:t xml:space="preserve">Эрежелерди сактоо </w:t>
            </w:r>
          </w:p>
        </w:tc>
        <w:tc>
          <w:tcPr>
            <w:tcW w:w="1488" w:type="dxa"/>
          </w:tcPr>
          <w:p w14:paraId="6FF862AE" w14:textId="477B6171" w:rsidR="003A5E94" w:rsidRPr="0088551F" w:rsidRDefault="0088551F">
            <w:pPr>
              <w:rPr>
                <w:lang w:val="ky-KG"/>
              </w:rPr>
            </w:pPr>
            <w:r>
              <w:rPr>
                <w:lang w:val="ky-KG"/>
              </w:rPr>
              <w:t>Жалпы талаптар</w:t>
            </w:r>
          </w:p>
        </w:tc>
        <w:tc>
          <w:tcPr>
            <w:tcW w:w="1743" w:type="dxa"/>
          </w:tcPr>
          <w:p w14:paraId="26EE9AC2" w14:textId="77777777" w:rsidR="003A5E94" w:rsidRDefault="003A5E94"/>
        </w:tc>
        <w:tc>
          <w:tcPr>
            <w:tcW w:w="1611" w:type="dxa"/>
          </w:tcPr>
          <w:p w14:paraId="2AB3CD89" w14:textId="77777777" w:rsidR="003A5E94" w:rsidRDefault="003A5E94"/>
        </w:tc>
      </w:tr>
      <w:tr w:rsidR="00B87E4E" w14:paraId="549DDAA7" w14:textId="77777777" w:rsidTr="00B5199A">
        <w:tc>
          <w:tcPr>
            <w:tcW w:w="460" w:type="dxa"/>
          </w:tcPr>
          <w:p w14:paraId="1E023FF7" w14:textId="722682DC" w:rsidR="003A5E94" w:rsidRDefault="00B5199A">
            <w:r>
              <w:t>20</w:t>
            </w:r>
          </w:p>
        </w:tc>
        <w:tc>
          <w:tcPr>
            <w:tcW w:w="2296" w:type="dxa"/>
          </w:tcPr>
          <w:p w14:paraId="575CADC3" w14:textId="28B53A55" w:rsidR="003A5E94" w:rsidRPr="00636F39" w:rsidRDefault="00636F39">
            <w:pPr>
              <w:rPr>
                <w:lang w:val="ky-KG"/>
              </w:rPr>
            </w:pPr>
            <w:r>
              <w:rPr>
                <w:lang w:val="ky-KG"/>
              </w:rPr>
              <w:t>Тапшыруу мөөнөтүү сакталды</w:t>
            </w:r>
          </w:p>
        </w:tc>
        <w:tc>
          <w:tcPr>
            <w:tcW w:w="2407" w:type="dxa"/>
          </w:tcPr>
          <w:p w14:paraId="1982F32D" w14:textId="352AD44D" w:rsidR="003A5E94" w:rsidRPr="00636F39" w:rsidRDefault="00636F39">
            <w:pPr>
              <w:rPr>
                <w:lang w:val="ky-KG"/>
              </w:rPr>
            </w:pPr>
            <w:r>
              <w:rPr>
                <w:lang w:val="ky-KG"/>
              </w:rPr>
              <w:t>Белгиленген мөөнөткө чейин</w:t>
            </w:r>
          </w:p>
        </w:tc>
        <w:tc>
          <w:tcPr>
            <w:tcW w:w="1488" w:type="dxa"/>
          </w:tcPr>
          <w:p w14:paraId="4FB7B6F3" w14:textId="7543B034" w:rsidR="003A5E94" w:rsidRDefault="0088551F">
            <w:r>
              <w:rPr>
                <w:lang w:val="ky-KG"/>
              </w:rPr>
              <w:t>Жалпы талаптар</w:t>
            </w:r>
          </w:p>
        </w:tc>
        <w:tc>
          <w:tcPr>
            <w:tcW w:w="1743" w:type="dxa"/>
          </w:tcPr>
          <w:p w14:paraId="55F26B8E" w14:textId="77777777" w:rsidR="003A5E94" w:rsidRDefault="003A5E94"/>
        </w:tc>
        <w:tc>
          <w:tcPr>
            <w:tcW w:w="1611" w:type="dxa"/>
          </w:tcPr>
          <w:p w14:paraId="50151A46" w14:textId="77777777" w:rsidR="003A5E94" w:rsidRDefault="003A5E94"/>
        </w:tc>
      </w:tr>
    </w:tbl>
    <w:p w14:paraId="46DA0FBC" w14:textId="77777777" w:rsidR="00C47578" w:rsidRDefault="00C47578">
      <w:pPr>
        <w:rPr>
          <w:lang w:val="ru-RU"/>
        </w:rPr>
      </w:pPr>
    </w:p>
    <w:p w14:paraId="2FE391E6" w14:textId="600CFA8C" w:rsidR="00587D9C" w:rsidRPr="00587D9C" w:rsidRDefault="00636F39">
      <w:pPr>
        <w:rPr>
          <w:color w:val="EE0000"/>
          <w:lang w:val="ru-RU"/>
        </w:rPr>
      </w:pPr>
      <w:proofErr w:type="spellStart"/>
      <w:r>
        <w:rPr>
          <w:color w:val="EE0000"/>
          <w:lang w:val="ru-RU"/>
        </w:rPr>
        <w:t>Ы</w:t>
      </w:r>
      <w:r w:rsidR="00ED193D">
        <w:rPr>
          <w:color w:val="EE0000"/>
          <w:lang w:val="ru-RU"/>
        </w:rPr>
        <w:t>йгарым</w:t>
      </w:r>
      <w:proofErr w:type="spellEnd"/>
      <w:r w:rsidR="00ED193D">
        <w:rPr>
          <w:color w:val="EE0000"/>
          <w:lang w:val="ru-RU"/>
        </w:rPr>
        <w:t xml:space="preserve"> </w:t>
      </w:r>
      <w:proofErr w:type="spellStart"/>
      <w:r w:rsidR="00ED193D">
        <w:rPr>
          <w:color w:val="EE0000"/>
          <w:lang w:val="ru-RU"/>
        </w:rPr>
        <w:t>укуктуу</w:t>
      </w:r>
      <w:proofErr w:type="spellEnd"/>
      <w:r w:rsidR="00ED193D">
        <w:rPr>
          <w:color w:val="EE0000"/>
          <w:lang w:val="ru-RU"/>
        </w:rPr>
        <w:t xml:space="preserve"> </w:t>
      </w:r>
      <w:proofErr w:type="spellStart"/>
      <w:r w:rsidR="00ED193D">
        <w:rPr>
          <w:color w:val="EE0000"/>
          <w:lang w:val="ru-RU"/>
        </w:rPr>
        <w:t>адамдын</w:t>
      </w:r>
      <w:proofErr w:type="spellEnd"/>
      <w:r w:rsidR="00ED193D">
        <w:rPr>
          <w:color w:val="EE0000"/>
          <w:lang w:val="ru-RU"/>
        </w:rPr>
        <w:t xml:space="preserve"> </w:t>
      </w:r>
      <w:proofErr w:type="spellStart"/>
      <w:r w:rsidR="00ED193D">
        <w:rPr>
          <w:color w:val="EE0000"/>
          <w:lang w:val="ru-RU"/>
        </w:rPr>
        <w:t>толук</w:t>
      </w:r>
      <w:proofErr w:type="spellEnd"/>
      <w:r w:rsidR="00ED193D">
        <w:rPr>
          <w:color w:val="EE0000"/>
          <w:lang w:val="ru-RU"/>
        </w:rPr>
        <w:t xml:space="preserve"> </w:t>
      </w:r>
      <w:proofErr w:type="spellStart"/>
      <w:r w:rsidR="00ED193D">
        <w:rPr>
          <w:color w:val="EE0000"/>
          <w:lang w:val="ru-RU"/>
        </w:rPr>
        <w:t>аты-жөнү</w:t>
      </w:r>
      <w:proofErr w:type="spellEnd"/>
    </w:p>
    <w:p w14:paraId="1BBC97C2" w14:textId="520E4C47" w:rsidR="00587D9C" w:rsidRPr="00587D9C" w:rsidRDefault="00ED193D">
      <w:pPr>
        <w:rPr>
          <w:color w:val="EE0000"/>
          <w:lang w:val="ru-RU"/>
        </w:rPr>
      </w:pPr>
      <w:proofErr w:type="spellStart"/>
      <w:r>
        <w:rPr>
          <w:color w:val="EE0000"/>
          <w:lang w:val="ru-RU"/>
        </w:rPr>
        <w:t>мөөр</w:t>
      </w:r>
      <w:proofErr w:type="spellEnd"/>
    </w:p>
    <w:sectPr w:rsidR="00587D9C" w:rsidRPr="00587D9C" w:rsidSect="00034616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C83B47" w14:textId="77777777" w:rsidR="004E0EE9" w:rsidRDefault="004E0EE9" w:rsidP="009566E9">
      <w:pPr>
        <w:spacing w:after="0" w:line="240" w:lineRule="auto"/>
      </w:pPr>
      <w:r>
        <w:separator/>
      </w:r>
    </w:p>
  </w:endnote>
  <w:endnote w:type="continuationSeparator" w:id="0">
    <w:p w14:paraId="6CAC9ECC" w14:textId="77777777" w:rsidR="004E0EE9" w:rsidRDefault="004E0EE9" w:rsidP="00956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A55121" w14:textId="77777777" w:rsidR="004E0EE9" w:rsidRDefault="004E0EE9" w:rsidP="009566E9">
      <w:pPr>
        <w:spacing w:after="0" w:line="240" w:lineRule="auto"/>
      </w:pPr>
      <w:r>
        <w:separator/>
      </w:r>
    </w:p>
  </w:footnote>
  <w:footnote w:type="continuationSeparator" w:id="0">
    <w:p w14:paraId="76E96B02" w14:textId="77777777" w:rsidR="004E0EE9" w:rsidRDefault="004E0EE9" w:rsidP="00956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0A937" w14:textId="5E292FC8" w:rsidR="009566E9" w:rsidRPr="009566E9" w:rsidRDefault="00ED193D">
    <w:pPr>
      <w:pStyle w:val="a5"/>
      <w:rPr>
        <w:lang w:val="ru-RU"/>
      </w:rPr>
    </w:pPr>
    <w:proofErr w:type="spellStart"/>
    <w:r>
      <w:rPr>
        <w:lang w:val="ru-RU"/>
      </w:rPr>
      <w:t>Чакырууга</w:t>
    </w:r>
    <w:proofErr w:type="spellEnd"/>
    <w:r>
      <w:rPr>
        <w:lang w:val="ru-RU"/>
      </w:rPr>
      <w:t xml:space="preserve"> </w:t>
    </w:r>
    <w:proofErr w:type="spellStart"/>
    <w:r>
      <w:rPr>
        <w:lang w:val="ru-RU"/>
      </w:rPr>
      <w:t>Тиркеме</w:t>
    </w:r>
    <w:proofErr w:type="spellEnd"/>
    <w:r w:rsidR="009566E9">
      <w:rPr>
        <w:lang w:val="ru-RU"/>
      </w:rPr>
      <w:t xml:space="preserve"> </w:t>
    </w:r>
    <w:r w:rsidR="005D685B">
      <w:rPr>
        <w:lang w:val="ru-RU"/>
      </w:rPr>
      <w:t xml:space="preserve">№8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73471002">
    <w:abstractNumId w:val="8"/>
  </w:num>
  <w:num w:numId="2" w16cid:durableId="1836149194">
    <w:abstractNumId w:val="6"/>
  </w:num>
  <w:num w:numId="3" w16cid:durableId="1078942500">
    <w:abstractNumId w:val="5"/>
  </w:num>
  <w:num w:numId="4" w16cid:durableId="1121222509">
    <w:abstractNumId w:val="4"/>
  </w:num>
  <w:num w:numId="5" w16cid:durableId="1786921810">
    <w:abstractNumId w:val="7"/>
  </w:num>
  <w:num w:numId="6" w16cid:durableId="976959533">
    <w:abstractNumId w:val="3"/>
  </w:num>
  <w:num w:numId="7" w16cid:durableId="681859877">
    <w:abstractNumId w:val="2"/>
  </w:num>
  <w:num w:numId="8" w16cid:durableId="798835946">
    <w:abstractNumId w:val="1"/>
  </w:num>
  <w:num w:numId="9" w16cid:durableId="1076635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52581"/>
    <w:rsid w:val="0006063C"/>
    <w:rsid w:val="000C121D"/>
    <w:rsid w:val="00110E7D"/>
    <w:rsid w:val="00146162"/>
    <w:rsid w:val="0015074B"/>
    <w:rsid w:val="00220FFA"/>
    <w:rsid w:val="00272778"/>
    <w:rsid w:val="0029639D"/>
    <w:rsid w:val="002A09C7"/>
    <w:rsid w:val="00326F90"/>
    <w:rsid w:val="00380421"/>
    <w:rsid w:val="003A5E94"/>
    <w:rsid w:val="003F1108"/>
    <w:rsid w:val="00436BE7"/>
    <w:rsid w:val="0048036F"/>
    <w:rsid w:val="004E0EE9"/>
    <w:rsid w:val="00587D9C"/>
    <w:rsid w:val="005D648F"/>
    <w:rsid w:val="005D685B"/>
    <w:rsid w:val="005E42BA"/>
    <w:rsid w:val="00614A9D"/>
    <w:rsid w:val="00636F39"/>
    <w:rsid w:val="006A2089"/>
    <w:rsid w:val="00707CF2"/>
    <w:rsid w:val="007D4E81"/>
    <w:rsid w:val="007E70E8"/>
    <w:rsid w:val="008262D4"/>
    <w:rsid w:val="00841134"/>
    <w:rsid w:val="008774A4"/>
    <w:rsid w:val="0088551F"/>
    <w:rsid w:val="008D4567"/>
    <w:rsid w:val="009005B7"/>
    <w:rsid w:val="009176C7"/>
    <w:rsid w:val="009566E9"/>
    <w:rsid w:val="0098336A"/>
    <w:rsid w:val="00A65BAF"/>
    <w:rsid w:val="00AA1D8D"/>
    <w:rsid w:val="00B0498B"/>
    <w:rsid w:val="00B11E3A"/>
    <w:rsid w:val="00B47730"/>
    <w:rsid w:val="00B5199A"/>
    <w:rsid w:val="00B87E4E"/>
    <w:rsid w:val="00BD4F35"/>
    <w:rsid w:val="00BF1AFE"/>
    <w:rsid w:val="00C47578"/>
    <w:rsid w:val="00CB0664"/>
    <w:rsid w:val="00CE59F0"/>
    <w:rsid w:val="00D5130D"/>
    <w:rsid w:val="00D5501E"/>
    <w:rsid w:val="00D5743C"/>
    <w:rsid w:val="00E26E00"/>
    <w:rsid w:val="00E66A40"/>
    <w:rsid w:val="00E8455F"/>
    <w:rsid w:val="00ED193D"/>
    <w:rsid w:val="00FC693F"/>
    <w:rsid w:val="00FF5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D0982F"/>
  <w14:defaultImageDpi w14:val="300"/>
  <w15:docId w15:val="{DB6A2F65-9E4C-402F-B978-A6EC5A7B6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192</Words>
  <Characters>1428</Characters>
  <Application>Microsoft Office Word</Application>
  <DocSecurity>0</DocSecurity>
  <Lines>42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Samagan Asangazyev</cp:lastModifiedBy>
  <cp:revision>49</cp:revision>
  <dcterms:created xsi:type="dcterms:W3CDTF">2026-02-26T12:06:00Z</dcterms:created>
  <dcterms:modified xsi:type="dcterms:W3CDTF">2026-03-02T07:03:00Z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2026-02-26T12:05:46Z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f11f335c-db79-4c99-b3fd-80a10b60973d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